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C1B" w:rsidRDefault="005E1C1B" w:rsidP="00117BF6">
      <w:pPr>
        <w:keepNext/>
        <w:tabs>
          <w:tab w:val="left" w:pos="567"/>
        </w:tabs>
        <w:spacing w:after="0"/>
        <w:ind w:left="785"/>
        <w:contextualSpacing/>
        <w:jc w:val="center"/>
        <w:rPr>
          <w:rFonts w:ascii="Times New Roman" w:eastAsia="Calibri" w:hAnsi="Times New Roman" w:cs="Times New Roman"/>
          <w:b/>
          <w:bCs/>
          <w:caps/>
          <w:sz w:val="24"/>
          <w:szCs w:val="24"/>
          <w:lang w:eastAsia="ru-RU"/>
        </w:rPr>
      </w:pPr>
      <w:bookmarkStart w:id="0" w:name="_GoBack"/>
      <w:bookmarkEnd w:id="0"/>
    </w:p>
    <w:p w:rsidR="005E1C1B" w:rsidRPr="00FF1241" w:rsidRDefault="005E1C1B" w:rsidP="005E1C1B">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5E1C1B" w:rsidRPr="00FF1241" w:rsidRDefault="005E1C1B" w:rsidP="005E1C1B">
      <w:pPr>
        <w:spacing w:after="0" w:line="408" w:lineRule="auto"/>
        <w:ind w:left="120"/>
        <w:jc w:val="center"/>
        <w:rPr>
          <w:rFonts w:eastAsia="Calibri" w:cs="Times New Roman"/>
        </w:rPr>
      </w:pPr>
      <w:bookmarkStart w:id="1"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1"/>
    </w:p>
    <w:p w:rsidR="005E1C1B" w:rsidRPr="00FF1241" w:rsidRDefault="005E1C1B" w:rsidP="005E1C1B">
      <w:pPr>
        <w:spacing w:after="0" w:line="408" w:lineRule="auto"/>
        <w:ind w:left="120"/>
        <w:jc w:val="center"/>
        <w:rPr>
          <w:rFonts w:eastAsia="Calibri" w:cs="Times New Roman"/>
        </w:rPr>
      </w:pPr>
      <w:bookmarkStart w:id="2"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2"/>
    </w:p>
    <w:p w:rsidR="005E1C1B" w:rsidRPr="00FF1241" w:rsidRDefault="005E1C1B" w:rsidP="005E1C1B">
      <w:pPr>
        <w:spacing w:after="0" w:line="408" w:lineRule="auto"/>
        <w:ind w:left="120"/>
        <w:jc w:val="center"/>
        <w:rPr>
          <w:rFonts w:eastAsia="Calibri" w:cs="Times New Roman"/>
          <w:lang w:val="en-US"/>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tbl>
      <w:tblPr>
        <w:tblpPr w:leftFromText="180" w:rightFromText="180" w:vertAnchor="text" w:horzAnchor="margin" w:tblpXSpec="center" w:tblpY="213"/>
        <w:tblW w:w="0" w:type="auto"/>
        <w:tblLook w:val="04A0"/>
      </w:tblPr>
      <w:tblGrid>
        <w:gridCol w:w="3114"/>
        <w:gridCol w:w="3115"/>
        <w:gridCol w:w="3115"/>
      </w:tblGrid>
      <w:tr w:rsidR="005E1C1B" w:rsidRPr="00FF1241" w:rsidTr="005E1C1B">
        <w:tc>
          <w:tcPr>
            <w:tcW w:w="3114" w:type="dxa"/>
          </w:tcPr>
          <w:p w:rsidR="005E1C1B" w:rsidRPr="00FF1241" w:rsidRDefault="005E1C1B" w:rsidP="005E1C1B">
            <w:pPr>
              <w:autoSpaceDE w:val="0"/>
              <w:autoSpaceDN w:val="0"/>
              <w:spacing w:after="12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5E1C1B" w:rsidRPr="00FF1241" w:rsidRDefault="005E1C1B" w:rsidP="005E1C1B">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5E1C1B" w:rsidRPr="00FF1241" w:rsidRDefault="005E1C1B" w:rsidP="005E1C1B">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5E1C1B" w:rsidRPr="00FF1241" w:rsidRDefault="005E1C1B" w:rsidP="005E1C1B">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5E1C1B" w:rsidRPr="00FF1241" w:rsidRDefault="005E1C1B" w:rsidP="005E1C1B">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5E1C1B" w:rsidRPr="00FF1241" w:rsidRDefault="005E1C1B" w:rsidP="005E1C1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5E1C1B" w:rsidRPr="00FF1241" w:rsidRDefault="005E1C1B" w:rsidP="005E1C1B">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5E1C1B" w:rsidRPr="00FF1241" w:rsidRDefault="005E1C1B" w:rsidP="005E1C1B">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5E1C1B" w:rsidRPr="00FF1241" w:rsidRDefault="005E1C1B" w:rsidP="005E1C1B">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5E1C1B" w:rsidRPr="00FF1241" w:rsidRDefault="005E1C1B" w:rsidP="005E1C1B">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5E1C1B" w:rsidRPr="00FF1241" w:rsidRDefault="005E1C1B" w:rsidP="005E1C1B">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5E1C1B" w:rsidRPr="00FF1241" w:rsidRDefault="005E1C1B" w:rsidP="005E1C1B">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5E1C1B" w:rsidRPr="00FF1241" w:rsidRDefault="005E1C1B" w:rsidP="005E1C1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5E1C1B" w:rsidRPr="00FF1241" w:rsidRDefault="005E1C1B" w:rsidP="005E1C1B">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5E1C1B" w:rsidRPr="00FF1241" w:rsidRDefault="005E1C1B" w:rsidP="005E1C1B">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5E1C1B" w:rsidRPr="00FF1241" w:rsidRDefault="005E1C1B" w:rsidP="005E1C1B">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5E1C1B" w:rsidRPr="00FF1241" w:rsidRDefault="005E1C1B" w:rsidP="005E1C1B">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5E1C1B" w:rsidRPr="00FF1241" w:rsidRDefault="005E1C1B" w:rsidP="005E1C1B">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5E1C1B" w:rsidRPr="00FF1241" w:rsidRDefault="005E1C1B" w:rsidP="005E1C1B">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5E1C1B" w:rsidRPr="00FF1241" w:rsidRDefault="005E1C1B" w:rsidP="005E1C1B">
            <w:pPr>
              <w:autoSpaceDE w:val="0"/>
              <w:autoSpaceDN w:val="0"/>
              <w:spacing w:after="120" w:line="240" w:lineRule="auto"/>
              <w:jc w:val="both"/>
              <w:rPr>
                <w:rFonts w:ascii="Times New Roman" w:eastAsia="Times New Roman" w:hAnsi="Times New Roman" w:cs="Times New Roman"/>
                <w:color w:val="000000"/>
                <w:sz w:val="24"/>
                <w:szCs w:val="24"/>
              </w:rPr>
            </w:pPr>
          </w:p>
        </w:tc>
      </w:tr>
    </w:tbl>
    <w:p w:rsidR="005E1C1B" w:rsidRPr="00FF1241" w:rsidRDefault="005E1C1B" w:rsidP="005E1C1B">
      <w:pPr>
        <w:spacing w:after="0"/>
        <w:ind w:left="120"/>
        <w:rPr>
          <w:rFonts w:eastAsia="Calibri" w:cs="Times New Roman"/>
          <w:lang w:val="en-US"/>
        </w:rPr>
      </w:pPr>
    </w:p>
    <w:p w:rsidR="005E1C1B" w:rsidRPr="0003271B" w:rsidRDefault="005E1C1B" w:rsidP="005E1C1B">
      <w:pPr>
        <w:spacing w:after="0"/>
        <w:ind w:firstLine="567"/>
        <w:jc w:val="center"/>
        <w:rPr>
          <w:rFonts w:ascii="Times New Roman" w:hAnsi="Times New Roman" w:cs="Times New Roman"/>
        </w:rPr>
      </w:pPr>
    </w:p>
    <w:p w:rsidR="005E1C1B" w:rsidRPr="0003271B" w:rsidRDefault="005E1C1B" w:rsidP="005E1C1B">
      <w:pPr>
        <w:spacing w:after="0"/>
        <w:ind w:firstLine="567"/>
        <w:jc w:val="center"/>
        <w:rPr>
          <w:rFonts w:ascii="Times New Roman" w:hAnsi="Times New Roman" w:cs="Times New Roman"/>
        </w:rPr>
      </w:pPr>
    </w:p>
    <w:p w:rsidR="005E1C1B" w:rsidRPr="0003271B" w:rsidRDefault="005E1C1B" w:rsidP="005E1C1B">
      <w:pPr>
        <w:spacing w:after="0"/>
        <w:ind w:firstLine="567"/>
        <w:jc w:val="center"/>
        <w:rPr>
          <w:rFonts w:ascii="Times New Roman" w:hAnsi="Times New Roman" w:cs="Times New Roman"/>
        </w:rPr>
      </w:pPr>
    </w:p>
    <w:p w:rsidR="005E1C1B" w:rsidRPr="0003271B" w:rsidRDefault="005E1C1B" w:rsidP="005E1C1B">
      <w:pPr>
        <w:spacing w:after="0"/>
        <w:ind w:firstLine="567"/>
        <w:jc w:val="center"/>
        <w:rPr>
          <w:rFonts w:ascii="Times New Roman" w:hAnsi="Times New Roman" w:cs="Times New Roman"/>
        </w:rPr>
      </w:pPr>
    </w:p>
    <w:p w:rsidR="005E1C1B" w:rsidRPr="0003271B" w:rsidRDefault="005E1C1B" w:rsidP="005E1C1B">
      <w:pPr>
        <w:spacing w:after="0"/>
        <w:ind w:firstLine="567"/>
        <w:jc w:val="center"/>
        <w:rPr>
          <w:rFonts w:ascii="Times New Roman" w:hAnsi="Times New Roman" w:cs="Times New Roman"/>
        </w:rPr>
      </w:pPr>
    </w:p>
    <w:p w:rsidR="005E1C1B" w:rsidRPr="0003271B" w:rsidRDefault="005E1C1B" w:rsidP="005E1C1B">
      <w:pPr>
        <w:spacing w:after="0"/>
        <w:ind w:firstLine="567"/>
        <w:jc w:val="center"/>
        <w:rPr>
          <w:rFonts w:ascii="Times New Roman" w:hAnsi="Times New Roman" w:cs="Times New Roman"/>
        </w:rPr>
      </w:pPr>
    </w:p>
    <w:p w:rsidR="005E1C1B" w:rsidRPr="0003271B" w:rsidRDefault="005E1C1B" w:rsidP="005E1C1B">
      <w:pPr>
        <w:spacing w:after="0"/>
        <w:ind w:firstLine="567"/>
        <w:jc w:val="center"/>
        <w:rPr>
          <w:rFonts w:ascii="Times New Roman" w:hAnsi="Times New Roman" w:cs="Times New Roman"/>
        </w:rPr>
      </w:pPr>
    </w:p>
    <w:p w:rsidR="005E1C1B" w:rsidRPr="00D056E1" w:rsidRDefault="005E1C1B" w:rsidP="005E1C1B">
      <w:pPr>
        <w:spacing w:after="12" w:line="250" w:lineRule="auto"/>
        <w:ind w:left="10" w:right="11" w:hanging="10"/>
        <w:jc w:val="center"/>
        <w:rPr>
          <w:rFonts w:ascii="Times New Roman" w:hAnsi="Times New Roman" w:cs="Times New Roman"/>
          <w:b/>
          <w:color w:val="000000"/>
          <w:sz w:val="24"/>
          <w:szCs w:val="24"/>
        </w:rPr>
      </w:pPr>
    </w:p>
    <w:p w:rsidR="005E1C1B" w:rsidRDefault="005E1C1B" w:rsidP="005E1C1B">
      <w:pPr>
        <w:spacing w:after="12" w:line="250" w:lineRule="auto"/>
        <w:ind w:left="10" w:right="11" w:hanging="10"/>
        <w:jc w:val="center"/>
        <w:rPr>
          <w:rFonts w:ascii="Times New Roman" w:hAnsi="Times New Roman" w:cs="Times New Roman"/>
          <w:b/>
          <w:color w:val="000000"/>
          <w:sz w:val="36"/>
          <w:szCs w:val="36"/>
        </w:rPr>
      </w:pPr>
    </w:p>
    <w:p w:rsidR="005E1C1B" w:rsidRDefault="005E1C1B" w:rsidP="005E1C1B">
      <w:pPr>
        <w:spacing w:after="12" w:line="250" w:lineRule="auto"/>
        <w:ind w:left="10" w:right="11" w:hanging="10"/>
        <w:jc w:val="center"/>
        <w:rPr>
          <w:rFonts w:ascii="Times New Roman" w:hAnsi="Times New Roman" w:cs="Times New Roman"/>
          <w:b/>
          <w:color w:val="000000"/>
          <w:sz w:val="36"/>
          <w:szCs w:val="36"/>
        </w:rPr>
      </w:pPr>
    </w:p>
    <w:p w:rsidR="005E1C1B" w:rsidRDefault="005E1C1B" w:rsidP="005E1C1B">
      <w:pPr>
        <w:spacing w:after="12" w:line="250" w:lineRule="auto"/>
        <w:ind w:left="10" w:right="11" w:hanging="10"/>
        <w:jc w:val="center"/>
        <w:rPr>
          <w:rFonts w:ascii="Times New Roman" w:hAnsi="Times New Roman" w:cs="Times New Roman"/>
          <w:b/>
          <w:color w:val="000000"/>
          <w:sz w:val="36"/>
          <w:szCs w:val="36"/>
        </w:rPr>
      </w:pPr>
    </w:p>
    <w:p w:rsidR="005E1C1B" w:rsidRDefault="005E1C1B" w:rsidP="005E1C1B">
      <w:pPr>
        <w:spacing w:after="12" w:line="250" w:lineRule="auto"/>
        <w:ind w:left="10" w:right="11" w:hanging="10"/>
        <w:jc w:val="center"/>
        <w:rPr>
          <w:rFonts w:ascii="Times New Roman" w:hAnsi="Times New Roman" w:cs="Times New Roman"/>
          <w:b/>
          <w:color w:val="000000"/>
          <w:sz w:val="36"/>
          <w:szCs w:val="36"/>
        </w:rPr>
      </w:pPr>
    </w:p>
    <w:p w:rsidR="005E1C1B" w:rsidRDefault="005E1C1B" w:rsidP="005E1C1B">
      <w:pPr>
        <w:spacing w:after="12" w:line="250" w:lineRule="auto"/>
        <w:ind w:left="10" w:right="11" w:hanging="10"/>
        <w:jc w:val="center"/>
        <w:rPr>
          <w:rFonts w:ascii="Times New Roman" w:hAnsi="Times New Roman" w:cs="Times New Roman"/>
          <w:b/>
          <w:color w:val="000000"/>
          <w:sz w:val="36"/>
          <w:szCs w:val="36"/>
        </w:rPr>
      </w:pPr>
    </w:p>
    <w:p w:rsidR="005E1C1B" w:rsidRDefault="005E1C1B" w:rsidP="005E1C1B">
      <w:pPr>
        <w:spacing w:after="12" w:line="250" w:lineRule="auto"/>
        <w:ind w:left="10" w:right="11" w:hanging="10"/>
        <w:jc w:val="center"/>
        <w:rPr>
          <w:rFonts w:ascii="Times New Roman" w:hAnsi="Times New Roman" w:cs="Times New Roman"/>
          <w:b/>
          <w:color w:val="000000"/>
          <w:sz w:val="36"/>
          <w:szCs w:val="36"/>
        </w:rPr>
      </w:pPr>
    </w:p>
    <w:p w:rsidR="005E1C1B" w:rsidRDefault="005E1C1B" w:rsidP="005E1C1B">
      <w:pPr>
        <w:spacing w:after="12" w:line="250" w:lineRule="auto"/>
        <w:ind w:left="10" w:right="11" w:hanging="10"/>
        <w:jc w:val="center"/>
        <w:rPr>
          <w:rFonts w:ascii="Times New Roman" w:hAnsi="Times New Roman" w:cs="Times New Roman"/>
          <w:b/>
          <w:color w:val="000000"/>
          <w:sz w:val="36"/>
          <w:szCs w:val="36"/>
        </w:rPr>
      </w:pPr>
    </w:p>
    <w:p w:rsidR="005E1C1B" w:rsidRPr="0017496E" w:rsidRDefault="005E1C1B" w:rsidP="005E1C1B">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5E1C1B" w:rsidRPr="0017496E" w:rsidRDefault="005E1C1B" w:rsidP="005E1C1B">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5E1C1B" w:rsidRPr="0017496E" w:rsidRDefault="005E1C1B" w:rsidP="005E1C1B">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вариант 8.2</w:t>
      </w:r>
    </w:p>
    <w:p w:rsidR="005E1C1B" w:rsidRPr="0017496E" w:rsidRDefault="005E1C1B" w:rsidP="005E1C1B">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«Музыка</w:t>
      </w:r>
      <w:r w:rsidRPr="0017496E">
        <w:rPr>
          <w:rFonts w:ascii="Times New Roman" w:hAnsi="Times New Roman" w:cs="Times New Roman"/>
          <w:b/>
          <w:color w:val="000000"/>
          <w:sz w:val="36"/>
          <w:szCs w:val="36"/>
        </w:rPr>
        <w:t xml:space="preserve">» </w:t>
      </w:r>
    </w:p>
    <w:p w:rsidR="005E1C1B" w:rsidRPr="0017496E" w:rsidRDefault="005E1C1B" w:rsidP="005E1C1B">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Default="005E1C1B" w:rsidP="005E1C1B">
      <w:pPr>
        <w:spacing w:after="0"/>
        <w:ind w:firstLine="567"/>
        <w:jc w:val="center"/>
        <w:rPr>
          <w:rFonts w:ascii="Times New Roman" w:hAnsi="Times New Roman" w:cs="Times New Roman"/>
          <w:b/>
        </w:rPr>
      </w:pPr>
    </w:p>
    <w:p w:rsidR="005E1C1B" w:rsidRPr="00FF1241" w:rsidRDefault="005E1C1B" w:rsidP="005E1C1B">
      <w:pPr>
        <w:spacing w:after="0"/>
        <w:ind w:firstLine="567"/>
        <w:jc w:val="center"/>
        <w:rPr>
          <w:rFonts w:ascii="Times New Roman" w:hAnsi="Times New Roman" w:cs="Times New Roman"/>
          <w:b/>
          <w:sz w:val="24"/>
          <w:szCs w:val="24"/>
        </w:rPr>
      </w:pPr>
    </w:p>
    <w:p w:rsidR="005E1C1B" w:rsidRPr="005E1C1B" w:rsidRDefault="005E1C1B" w:rsidP="005E1C1B">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5E1C1B" w:rsidRDefault="005E1C1B" w:rsidP="00117BF6">
      <w:pPr>
        <w:keepNext/>
        <w:tabs>
          <w:tab w:val="left" w:pos="567"/>
        </w:tabs>
        <w:spacing w:after="0"/>
        <w:ind w:left="785"/>
        <w:contextualSpacing/>
        <w:jc w:val="center"/>
        <w:rPr>
          <w:rFonts w:ascii="Times New Roman" w:eastAsia="Calibri" w:hAnsi="Times New Roman" w:cs="Times New Roman"/>
          <w:b/>
          <w:bCs/>
          <w:caps/>
          <w:sz w:val="24"/>
          <w:szCs w:val="24"/>
          <w:lang w:eastAsia="ru-RU"/>
        </w:rPr>
      </w:pPr>
    </w:p>
    <w:p w:rsidR="005E1C1B" w:rsidRDefault="005E1C1B" w:rsidP="00117BF6">
      <w:pPr>
        <w:keepNext/>
        <w:tabs>
          <w:tab w:val="left" w:pos="567"/>
        </w:tabs>
        <w:spacing w:after="0"/>
        <w:ind w:left="785"/>
        <w:contextualSpacing/>
        <w:jc w:val="center"/>
        <w:rPr>
          <w:rFonts w:ascii="Times New Roman" w:eastAsia="Calibri" w:hAnsi="Times New Roman" w:cs="Times New Roman"/>
          <w:b/>
          <w:bCs/>
          <w:caps/>
          <w:sz w:val="24"/>
          <w:szCs w:val="24"/>
          <w:lang w:eastAsia="ru-RU"/>
        </w:rPr>
      </w:pPr>
    </w:p>
    <w:p w:rsidR="00A83F9A" w:rsidRPr="008C510B" w:rsidRDefault="008C510B" w:rsidP="00117BF6">
      <w:pPr>
        <w:keepNext/>
        <w:tabs>
          <w:tab w:val="left" w:pos="567"/>
        </w:tabs>
        <w:spacing w:after="0"/>
        <w:ind w:left="785"/>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bCs/>
          <w:caps/>
          <w:sz w:val="24"/>
          <w:szCs w:val="24"/>
          <w:lang w:eastAsia="ru-RU"/>
        </w:rPr>
        <w:t>П</w:t>
      </w:r>
      <w:r w:rsidR="00A83F9A" w:rsidRPr="008C510B">
        <w:rPr>
          <w:rFonts w:ascii="Times New Roman" w:eastAsia="Calibri" w:hAnsi="Times New Roman" w:cs="Times New Roman"/>
          <w:b/>
          <w:bCs/>
          <w:caps/>
          <w:sz w:val="24"/>
          <w:szCs w:val="24"/>
          <w:lang w:eastAsia="ru-RU"/>
        </w:rPr>
        <w:t>ояснительная записка</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ab/>
        <w:t xml:space="preserve">Рабочая программа учебного предмета «Музыка» составлена на основе ФГОС НОО обучающихся с ОВЗ (вариант для детей с РАС); Концепции духовно-нравственного развития и воспитания личности гражданина России; основных  положений художественно-педагогической концепции Д. Б. </w:t>
      </w:r>
      <w:proofErr w:type="spellStart"/>
      <w:r w:rsidRPr="008C510B">
        <w:rPr>
          <w:rFonts w:ascii="Times New Roman" w:eastAsia="Calibri" w:hAnsi="Times New Roman" w:cs="Times New Roman"/>
          <w:sz w:val="24"/>
          <w:szCs w:val="24"/>
        </w:rPr>
        <w:t>Кабалевского</w:t>
      </w:r>
      <w:proofErr w:type="spellEnd"/>
      <w:r w:rsidRPr="008C510B">
        <w:rPr>
          <w:rFonts w:ascii="Times New Roman" w:eastAsia="Calibri" w:hAnsi="Times New Roman" w:cs="Times New Roman"/>
          <w:sz w:val="24"/>
          <w:szCs w:val="24"/>
        </w:rPr>
        <w:t xml:space="preserve"> и концепции «Преемственность четырехлетней начальной школы в системе непрерывного образования» / Музыка. Авторы: Е. Д. Критская, Г. П. Сергеева, Т.  C.  </w:t>
      </w:r>
      <w:proofErr w:type="spellStart"/>
      <w:r w:rsidRPr="008C510B">
        <w:rPr>
          <w:rFonts w:ascii="Times New Roman" w:eastAsia="Calibri" w:hAnsi="Times New Roman" w:cs="Times New Roman"/>
          <w:sz w:val="24"/>
          <w:szCs w:val="24"/>
        </w:rPr>
        <w:t>Шмагина</w:t>
      </w:r>
      <w:proofErr w:type="spellEnd"/>
      <w:r w:rsidRPr="008C510B">
        <w:rPr>
          <w:rFonts w:ascii="Times New Roman" w:eastAsia="Calibri" w:hAnsi="Times New Roman" w:cs="Times New Roman"/>
          <w:sz w:val="24"/>
          <w:szCs w:val="24"/>
        </w:rPr>
        <w:t>; с использованием УМК «Школа России», Примерной адаптированной основной общеобразовательной программы  НОО обучающихся с расстройствами аутистического спектра (вариант 8.2).</w:t>
      </w:r>
    </w:p>
    <w:p w:rsidR="00A83F9A" w:rsidRPr="008C510B" w:rsidRDefault="00A83F9A" w:rsidP="008C510B">
      <w:pPr>
        <w:tabs>
          <w:tab w:val="left" w:pos="567"/>
        </w:tabs>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ab/>
        <w:t>При создании программы  учитывались потребности современного российского общества, возрастные и психофизиологические особенности младших школьников с расстройствами аутистического спектра. В программе нашли отражение изменившиеся социокультурные условия деятельности современных образовательных учреждений, потребности педагогов - музыкантов в обновлении содержания и новые технологии общего музыкального образования.</w:t>
      </w:r>
    </w:p>
    <w:p w:rsidR="008C510B" w:rsidRPr="008C510B" w:rsidRDefault="00A83F9A" w:rsidP="008C510B">
      <w:pPr>
        <w:tabs>
          <w:tab w:val="left" w:pos="567"/>
        </w:tabs>
        <w:spacing w:after="0"/>
        <w:ind w:left="-142" w:firstLine="567"/>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Глобальная</w:t>
      </w:r>
      <w:r w:rsidRPr="008C510B">
        <w:rPr>
          <w:rFonts w:ascii="Times New Roman" w:eastAsia="Calibri" w:hAnsi="Times New Roman" w:cs="Times New Roman"/>
          <w:b/>
          <w:sz w:val="24"/>
          <w:szCs w:val="24"/>
        </w:rPr>
        <w:t xml:space="preserve"> цель</w:t>
      </w:r>
      <w:r w:rsidRPr="008C510B">
        <w:rPr>
          <w:rFonts w:ascii="Times New Roman" w:eastAsia="Calibri" w:hAnsi="Times New Roman" w:cs="Times New Roman"/>
          <w:sz w:val="24"/>
          <w:szCs w:val="24"/>
        </w:rPr>
        <w:t xml:space="preserve"> музыкального образования и воспитания – формирование музыкальной культуры как неотъемлемой части духовной культуры школьников, введение детей в многообразный мир музыкальной культуры через знакомство с музыкальными произведениями, доступными их восприятию.</w:t>
      </w:r>
    </w:p>
    <w:p w:rsidR="00A83F9A" w:rsidRPr="008C510B" w:rsidRDefault="00A83F9A" w:rsidP="008C510B">
      <w:pPr>
        <w:tabs>
          <w:tab w:val="left" w:pos="567"/>
        </w:tabs>
        <w:spacing w:after="0"/>
        <w:ind w:left="-142" w:firstLine="567"/>
        <w:jc w:val="both"/>
        <w:rPr>
          <w:rFonts w:ascii="Times New Roman" w:eastAsia="Calibri" w:hAnsi="Times New Roman" w:cs="Times New Roman"/>
          <w:b/>
          <w:sz w:val="24"/>
          <w:szCs w:val="24"/>
        </w:rPr>
      </w:pPr>
      <w:proofErr w:type="gramStart"/>
      <w:r w:rsidRPr="008C510B">
        <w:rPr>
          <w:rFonts w:ascii="Times New Roman" w:eastAsia="Calibri" w:hAnsi="Times New Roman" w:cs="Times New Roman"/>
          <w:b/>
          <w:sz w:val="24"/>
          <w:szCs w:val="24"/>
        </w:rPr>
        <w:t xml:space="preserve">Задачи </w:t>
      </w:r>
      <w:r w:rsidRPr="008C510B">
        <w:rPr>
          <w:rFonts w:ascii="Times New Roman" w:eastAsia="Calibri" w:hAnsi="Times New Roman" w:cs="Times New Roman"/>
          <w:sz w:val="24"/>
          <w:szCs w:val="24"/>
        </w:rPr>
        <w:t>музыкального образования младших школьников с РАС:</w:t>
      </w:r>
      <w:r w:rsidRPr="008C510B">
        <w:rPr>
          <w:rFonts w:ascii="Times New Roman" w:eastAsia="Calibri" w:hAnsi="Times New Roman" w:cs="Times New Roman"/>
          <w:sz w:val="24"/>
          <w:szCs w:val="24"/>
        </w:rPr>
        <w:br/>
        <w:t>• воспитание интереса, эмоционального отношения и любви к музыкальному искусству, художественного вкуса, нравственных и эстетических чувств: любви к ближнему, к своему народу, к Родине; понимания истории, традиций, музыкальной культуры разных народов мира на основе постижения учащимися музыкального искусства во всем многообразии его форм и жанров;</w:t>
      </w:r>
      <w:proofErr w:type="gramEnd"/>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rPr>
        <w:br/>
        <w:t>• воспитание чувства музыки как основы музыкальной грамотности;</w:t>
      </w:r>
    </w:p>
    <w:p w:rsidR="008C510B" w:rsidRPr="008C510B" w:rsidRDefault="00A83F9A" w:rsidP="008C510B">
      <w:pPr>
        <w:widowControl w:val="0"/>
        <w:shd w:val="clear" w:color="auto" w:fill="FFFFFF"/>
        <w:tabs>
          <w:tab w:val="left" w:pos="142"/>
          <w:tab w:val="left" w:pos="2835"/>
          <w:tab w:val="left" w:pos="2977"/>
        </w:tabs>
        <w:autoSpaceDE w:val="0"/>
        <w:autoSpaceDN w:val="0"/>
        <w:adjustRightInd w:val="0"/>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развитие музыкальной памяти и слуха на основе активного, прочувствованного и осознанного восприятия лучших образцов мировой музыкальной культуры прошлого и настоящего; </w:t>
      </w:r>
      <w:r w:rsidRPr="008C510B">
        <w:rPr>
          <w:rFonts w:ascii="Times New Roman" w:eastAsia="Calibri" w:hAnsi="Times New Roman" w:cs="Times New Roman"/>
          <w:sz w:val="24"/>
          <w:szCs w:val="24"/>
        </w:rPr>
        <w:br/>
        <w:t xml:space="preserve">• накопление багажа первоначальных знаний о музыке, формирование опыта </w:t>
      </w:r>
      <w:proofErr w:type="spellStart"/>
      <w:r w:rsidRPr="008C510B">
        <w:rPr>
          <w:rFonts w:ascii="Times New Roman" w:eastAsia="Calibri" w:hAnsi="Times New Roman" w:cs="Times New Roman"/>
          <w:sz w:val="24"/>
          <w:szCs w:val="24"/>
        </w:rPr>
        <w:t>музицирования</w:t>
      </w:r>
      <w:proofErr w:type="spellEnd"/>
      <w:r w:rsidRPr="008C510B">
        <w:rPr>
          <w:rFonts w:ascii="Times New Roman" w:eastAsia="Calibri" w:hAnsi="Times New Roman" w:cs="Times New Roman"/>
          <w:sz w:val="24"/>
          <w:szCs w:val="24"/>
        </w:rPr>
        <w:t>, хорового или индивидуального исполнительства на основе развития певческого голоса, творческих способностей в различных видах музыкальной деятельности.</w:t>
      </w:r>
    </w:p>
    <w:p w:rsidR="00A83F9A" w:rsidRPr="008C510B" w:rsidRDefault="00A83F9A" w:rsidP="008C510B">
      <w:pPr>
        <w:widowControl w:val="0"/>
        <w:shd w:val="clear" w:color="auto" w:fill="FFFFFF"/>
        <w:tabs>
          <w:tab w:val="left" w:pos="142"/>
          <w:tab w:val="left" w:pos="2835"/>
          <w:tab w:val="left" w:pos="2977"/>
        </w:tabs>
        <w:autoSpaceDE w:val="0"/>
        <w:autoSpaceDN w:val="0"/>
        <w:adjustRightInd w:val="0"/>
        <w:spacing w:after="0"/>
        <w:ind w:firstLine="426"/>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Цели общего музыкального образования достигаются через систему ключевых задач личностного, познавательного, коммуникативного и социального развития. Это позволяет реализовать содержание обучения в процессе освоения способов действий, форм общения с музыкой, которые предоставляются младшему школьнику с РАС.</w:t>
      </w:r>
    </w:p>
    <w:p w:rsidR="00A83F9A" w:rsidRPr="008C510B" w:rsidRDefault="00A83F9A" w:rsidP="008C510B">
      <w:pPr>
        <w:widowControl w:val="0"/>
        <w:shd w:val="clear" w:color="auto" w:fill="FFFFFF"/>
        <w:tabs>
          <w:tab w:val="left" w:pos="142"/>
          <w:tab w:val="left" w:pos="2835"/>
          <w:tab w:val="left" w:pos="2977"/>
        </w:tabs>
        <w:autoSpaceDE w:val="0"/>
        <w:autoSpaceDN w:val="0"/>
        <w:adjustRightInd w:val="0"/>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Программа по музыке разработана с учетом специфики данного предмета, логики учебного процесса, задачи формирования у младших школьников умения учиться. В ней также заложены возможности предусмотренного стандартом формирования у обучающихся </w:t>
      </w:r>
      <w:proofErr w:type="spellStart"/>
      <w:r w:rsidRPr="008C510B">
        <w:rPr>
          <w:rFonts w:ascii="Times New Roman" w:eastAsia="Calibri" w:hAnsi="Times New Roman" w:cs="Times New Roman"/>
          <w:sz w:val="24"/>
          <w:szCs w:val="24"/>
        </w:rPr>
        <w:t>общеучебных</w:t>
      </w:r>
      <w:proofErr w:type="spellEnd"/>
      <w:r w:rsidRPr="008C510B">
        <w:rPr>
          <w:rFonts w:ascii="Times New Roman" w:eastAsia="Calibri" w:hAnsi="Times New Roman" w:cs="Times New Roman"/>
          <w:sz w:val="24"/>
          <w:szCs w:val="24"/>
        </w:rPr>
        <w:t xml:space="preserve"> умений и навыков, универсальных способов деятельности и ключевых компетенций. </w:t>
      </w:r>
    </w:p>
    <w:p w:rsidR="00A83F9A" w:rsidRPr="008C510B" w:rsidRDefault="00A83F9A" w:rsidP="008C510B">
      <w:pPr>
        <w:widowControl w:val="0"/>
        <w:shd w:val="clear" w:color="auto" w:fill="FFFFFF"/>
        <w:tabs>
          <w:tab w:val="left" w:pos="142"/>
          <w:tab w:val="left" w:pos="2835"/>
          <w:tab w:val="left" w:pos="2977"/>
        </w:tabs>
        <w:autoSpaceDE w:val="0"/>
        <w:autoSpaceDN w:val="0"/>
        <w:adjustRightInd w:val="0"/>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ab/>
        <w:t>Кроме основных задач, на уроке музыки реализуются специальные цели, связанные  с особенностями детей с расстройствами аутистического спектра, так для большинства  из них характерна моторная недостаточность. Учитывая эти особенности, перед учителем  встают специфические задачи:</w:t>
      </w:r>
    </w:p>
    <w:p w:rsidR="00A83F9A" w:rsidRPr="008C510B" w:rsidRDefault="00A83F9A" w:rsidP="008C510B">
      <w:pPr>
        <w:keepNext/>
        <w:widowControl w:val="0"/>
        <w:numPr>
          <w:ilvl w:val="0"/>
          <w:numId w:val="2"/>
        </w:numPr>
        <w:shd w:val="clear" w:color="auto" w:fill="FFFFFF"/>
        <w:tabs>
          <w:tab w:val="left" w:pos="142"/>
          <w:tab w:val="left" w:pos="851"/>
          <w:tab w:val="left" w:pos="2977"/>
        </w:tabs>
        <w:autoSpaceDE w:val="0"/>
        <w:autoSpaceDN w:val="0"/>
        <w:adjustRightInd w:val="0"/>
        <w:spacing w:after="0"/>
        <w:ind w:left="567"/>
        <w:contextualSpacing/>
        <w:jc w:val="both"/>
        <w:rPr>
          <w:rFonts w:ascii="Times New Roman" w:eastAsia="Calibri" w:hAnsi="Times New Roman" w:cs="Times New Roman"/>
          <w:sz w:val="24"/>
          <w:szCs w:val="24"/>
          <w:lang w:eastAsia="ru-RU"/>
        </w:rPr>
      </w:pPr>
      <w:r w:rsidRPr="008C510B">
        <w:rPr>
          <w:rFonts w:ascii="Times New Roman" w:eastAsia="Calibri" w:hAnsi="Times New Roman" w:cs="Times New Roman"/>
          <w:bCs/>
          <w:sz w:val="24"/>
          <w:szCs w:val="24"/>
          <w:lang w:eastAsia="ru-RU"/>
        </w:rPr>
        <w:t>учить детей владеть основными движениями;</w:t>
      </w:r>
    </w:p>
    <w:p w:rsidR="00A83F9A" w:rsidRPr="008C510B" w:rsidRDefault="00A83F9A" w:rsidP="008C510B">
      <w:pPr>
        <w:keepNext/>
        <w:widowControl w:val="0"/>
        <w:numPr>
          <w:ilvl w:val="0"/>
          <w:numId w:val="2"/>
        </w:numPr>
        <w:shd w:val="clear" w:color="auto" w:fill="FFFFFF"/>
        <w:tabs>
          <w:tab w:val="left" w:pos="142"/>
          <w:tab w:val="left" w:pos="851"/>
          <w:tab w:val="left" w:pos="2977"/>
        </w:tabs>
        <w:autoSpaceDE w:val="0"/>
        <w:autoSpaceDN w:val="0"/>
        <w:adjustRightInd w:val="0"/>
        <w:spacing w:after="0"/>
        <w:ind w:left="567"/>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учить управлять мышечным тонусом;</w:t>
      </w:r>
    </w:p>
    <w:p w:rsidR="00A83F9A" w:rsidRPr="008C510B" w:rsidRDefault="00A83F9A" w:rsidP="008C510B">
      <w:pPr>
        <w:keepNext/>
        <w:widowControl w:val="0"/>
        <w:numPr>
          <w:ilvl w:val="0"/>
          <w:numId w:val="2"/>
        </w:numPr>
        <w:shd w:val="clear" w:color="auto" w:fill="FFFFFF"/>
        <w:tabs>
          <w:tab w:val="left" w:pos="142"/>
          <w:tab w:val="left" w:pos="851"/>
          <w:tab w:val="left" w:pos="2977"/>
        </w:tabs>
        <w:autoSpaceDE w:val="0"/>
        <w:autoSpaceDN w:val="0"/>
        <w:adjustRightInd w:val="0"/>
        <w:spacing w:after="0"/>
        <w:ind w:left="567"/>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учить владеть темпом и устойчивостью  при выполнении движений;</w:t>
      </w:r>
    </w:p>
    <w:p w:rsidR="00A83F9A" w:rsidRPr="008C510B" w:rsidRDefault="00A83F9A" w:rsidP="008C510B">
      <w:pPr>
        <w:keepNext/>
        <w:widowControl w:val="0"/>
        <w:numPr>
          <w:ilvl w:val="0"/>
          <w:numId w:val="2"/>
        </w:numPr>
        <w:shd w:val="clear" w:color="auto" w:fill="FFFFFF"/>
        <w:tabs>
          <w:tab w:val="left" w:pos="142"/>
          <w:tab w:val="left" w:pos="851"/>
          <w:tab w:val="left" w:pos="2977"/>
        </w:tabs>
        <w:autoSpaceDE w:val="0"/>
        <w:autoSpaceDN w:val="0"/>
        <w:adjustRightInd w:val="0"/>
        <w:spacing w:after="0"/>
        <w:ind w:left="567"/>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координировать связь движений с изменением музыки;</w:t>
      </w:r>
    </w:p>
    <w:p w:rsidR="00A83F9A" w:rsidRPr="008C510B" w:rsidRDefault="00A83F9A" w:rsidP="008C510B">
      <w:pPr>
        <w:keepNext/>
        <w:widowControl w:val="0"/>
        <w:numPr>
          <w:ilvl w:val="0"/>
          <w:numId w:val="2"/>
        </w:numPr>
        <w:shd w:val="clear" w:color="auto" w:fill="FFFFFF"/>
        <w:tabs>
          <w:tab w:val="left" w:pos="142"/>
          <w:tab w:val="left" w:pos="851"/>
          <w:tab w:val="left" w:pos="2977"/>
        </w:tabs>
        <w:autoSpaceDE w:val="0"/>
        <w:autoSpaceDN w:val="0"/>
        <w:adjustRightInd w:val="0"/>
        <w:spacing w:after="0"/>
        <w:ind w:left="567"/>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учить отражать движениями характер, динамику, ритм произведений.</w:t>
      </w:r>
    </w:p>
    <w:p w:rsidR="00A83F9A" w:rsidRPr="008C510B" w:rsidRDefault="00A83F9A" w:rsidP="008C510B">
      <w:pPr>
        <w:widowControl w:val="0"/>
        <w:shd w:val="clear" w:color="auto" w:fill="FFFFFF"/>
        <w:tabs>
          <w:tab w:val="left" w:pos="142"/>
          <w:tab w:val="left" w:pos="2835"/>
          <w:tab w:val="left" w:pos="2977"/>
        </w:tabs>
        <w:autoSpaceDE w:val="0"/>
        <w:autoSpaceDN w:val="0"/>
        <w:adjustRightInd w:val="0"/>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В связи с особенностями речевого развития детей, в программу включены упражнения, способствующие коррекции речи. Дети с РАС зачастую имеют трудности звукопроизношения, у них отсутствует  слуховое внимание, координация между слухом и голосом, поэтому, обучая их пению, следует учитывать эти специфические  особенности. При пении предпочтение следует отдавать  песням, </w:t>
      </w:r>
      <w:r w:rsidRPr="008C510B">
        <w:rPr>
          <w:rFonts w:ascii="Times New Roman" w:eastAsia="Calibri" w:hAnsi="Times New Roman" w:cs="Times New Roman"/>
          <w:sz w:val="24"/>
          <w:szCs w:val="24"/>
        </w:rPr>
        <w:lastRenderedPageBreak/>
        <w:t>текст которых не содержит неправильно произносимых учащимися звуков. Все певческие  навыки вырабатываются постепенно.</w:t>
      </w:r>
    </w:p>
    <w:p w:rsidR="00A83F9A" w:rsidRPr="008C510B" w:rsidRDefault="00A83F9A"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Общая характеристика учебного предмета</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Программа направлена на постижение закономерностей возникновения и развития музыкального искусства в его связях с жизнью. При этом</w:t>
      </w:r>
      <w:proofErr w:type="gramStart"/>
      <w:r w:rsidRPr="008C510B">
        <w:rPr>
          <w:rFonts w:ascii="Times New Roman" w:eastAsia="Calibri" w:hAnsi="Times New Roman" w:cs="Times New Roman"/>
          <w:sz w:val="24"/>
          <w:szCs w:val="24"/>
        </w:rPr>
        <w:t>,</w:t>
      </w:r>
      <w:proofErr w:type="gramEnd"/>
      <w:r w:rsidRPr="008C510B">
        <w:rPr>
          <w:rFonts w:ascii="Times New Roman" w:eastAsia="Calibri" w:hAnsi="Times New Roman" w:cs="Times New Roman"/>
          <w:sz w:val="24"/>
          <w:szCs w:val="24"/>
        </w:rPr>
        <w:t xml:space="preserve"> занятия музыкой и достижение предметных результатов ввиду специфики искусства неотделимы от достижения личностных и </w:t>
      </w:r>
      <w:proofErr w:type="spellStart"/>
      <w:r w:rsidRPr="008C510B">
        <w:rPr>
          <w:rFonts w:ascii="Times New Roman" w:eastAsia="Calibri" w:hAnsi="Times New Roman" w:cs="Times New Roman"/>
          <w:sz w:val="24"/>
          <w:szCs w:val="24"/>
        </w:rPr>
        <w:t>метапредметных</w:t>
      </w:r>
      <w:proofErr w:type="spellEnd"/>
      <w:r w:rsidRPr="008C510B">
        <w:rPr>
          <w:rFonts w:ascii="Times New Roman" w:eastAsia="Calibri" w:hAnsi="Times New Roman" w:cs="Times New Roman"/>
          <w:sz w:val="24"/>
          <w:szCs w:val="24"/>
        </w:rPr>
        <w:t xml:space="preserve"> результатов. </w:t>
      </w:r>
    </w:p>
    <w:p w:rsidR="00A83F9A" w:rsidRPr="008C510B" w:rsidRDefault="00A83F9A" w:rsidP="008C510B">
      <w:pPr>
        <w:spacing w:after="0"/>
        <w:ind w:firstLine="54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Постижение музыкального искусства учащимися  подразумевает различные формы общения каждого ребенка с музыкой на уроке и во внеурочной деятельности:</w:t>
      </w:r>
    </w:p>
    <w:p w:rsidR="00A83F9A" w:rsidRPr="008C510B" w:rsidRDefault="00A83F9A" w:rsidP="008C510B">
      <w:pPr>
        <w:keepNext/>
        <w:numPr>
          <w:ilvl w:val="0"/>
          <w:numId w:val="4"/>
        </w:numPr>
        <w:spacing w:after="0"/>
        <w:contextualSpacing/>
        <w:jc w:val="both"/>
        <w:rPr>
          <w:rFonts w:ascii="Times New Roman" w:eastAsia="Calibri" w:hAnsi="Times New Roman" w:cs="Times New Roman"/>
          <w:sz w:val="24"/>
          <w:szCs w:val="24"/>
          <w:lang w:eastAsia="ru-RU"/>
        </w:rPr>
      </w:pPr>
      <w:r w:rsidRPr="008C510B">
        <w:rPr>
          <w:rFonts w:ascii="Times New Roman" w:eastAsia="Calibri" w:hAnsi="Times New Roman" w:cs="Times New Roman"/>
          <w:bCs/>
          <w:sz w:val="24"/>
          <w:szCs w:val="24"/>
          <w:lang w:eastAsia="ru-RU"/>
        </w:rPr>
        <w:t>хоровое и ансамблевое пение;</w:t>
      </w:r>
    </w:p>
    <w:p w:rsidR="00A83F9A" w:rsidRPr="008C510B" w:rsidRDefault="00A83F9A" w:rsidP="008C510B">
      <w:pPr>
        <w:keepNext/>
        <w:numPr>
          <w:ilvl w:val="0"/>
          <w:numId w:val="4"/>
        </w:numPr>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 xml:space="preserve">игра на музыкальных инструментах; </w:t>
      </w:r>
    </w:p>
    <w:p w:rsidR="00A83F9A" w:rsidRPr="008C510B" w:rsidRDefault="00A83F9A" w:rsidP="008C510B">
      <w:pPr>
        <w:keepNext/>
        <w:numPr>
          <w:ilvl w:val="0"/>
          <w:numId w:val="4"/>
        </w:numPr>
        <w:spacing w:after="0"/>
        <w:contextualSpacing/>
        <w:jc w:val="both"/>
        <w:rPr>
          <w:rFonts w:ascii="Times New Roman" w:eastAsia="Calibri" w:hAnsi="Times New Roman" w:cs="Times New Roman"/>
          <w:bCs/>
          <w:sz w:val="24"/>
          <w:szCs w:val="24"/>
          <w:lang w:eastAsia="ru-RU"/>
        </w:rPr>
      </w:pPr>
      <w:proofErr w:type="spellStart"/>
      <w:r w:rsidRPr="008C510B">
        <w:rPr>
          <w:rFonts w:ascii="Times New Roman" w:eastAsia="Calibri" w:hAnsi="Times New Roman" w:cs="Times New Roman"/>
          <w:bCs/>
          <w:sz w:val="24"/>
          <w:szCs w:val="24"/>
          <w:lang w:eastAsia="ru-RU"/>
        </w:rPr>
        <w:t>инсценирование</w:t>
      </w:r>
      <w:proofErr w:type="spellEnd"/>
      <w:r w:rsidRPr="008C510B">
        <w:rPr>
          <w:rFonts w:ascii="Times New Roman" w:eastAsia="Calibri" w:hAnsi="Times New Roman" w:cs="Times New Roman"/>
          <w:bCs/>
          <w:sz w:val="24"/>
          <w:szCs w:val="24"/>
          <w:lang w:eastAsia="ru-RU"/>
        </w:rPr>
        <w:t xml:space="preserve"> (разыгрывание) песен, сюжетов сказок, музыкальных пьес программного характера; </w:t>
      </w:r>
    </w:p>
    <w:p w:rsidR="00A83F9A" w:rsidRPr="008C510B" w:rsidRDefault="00A83F9A" w:rsidP="008C510B">
      <w:pPr>
        <w:keepNext/>
        <w:numPr>
          <w:ilvl w:val="0"/>
          <w:numId w:val="4"/>
        </w:numPr>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освоение элементов музыкальной грамоты как средства фиксации музыкальной речи.</w:t>
      </w:r>
    </w:p>
    <w:p w:rsidR="00A83F9A" w:rsidRPr="008C510B" w:rsidRDefault="00A83F9A" w:rsidP="008C510B">
      <w:pPr>
        <w:spacing w:after="0"/>
        <w:ind w:firstLine="54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Предпочтительными формами организации учебного процесса на уроке являются: групповая, коллективная работа с учащимися. В программе предусмотрены нетрадиционные формы проведения уроков: уроки-путешествия; уроки-игры; уроки-концерты. </w:t>
      </w:r>
    </w:p>
    <w:p w:rsidR="00A83F9A" w:rsidRPr="008C510B" w:rsidRDefault="00A83F9A" w:rsidP="008C510B">
      <w:pPr>
        <w:spacing w:after="0"/>
        <w:ind w:firstLine="54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Использование ИКТ на уроках позволяет проводить виртуальные экскурсии по музеям, путешествовать по странам и эпохам, знакомясь с образцами музыкального искусства, с лучшими исполнителями мира.</w:t>
      </w:r>
    </w:p>
    <w:p w:rsidR="00A83F9A" w:rsidRPr="008C510B" w:rsidRDefault="00A83F9A" w:rsidP="008C510B">
      <w:pPr>
        <w:keepNext/>
        <w:spacing w:after="0"/>
        <w:contextualSpacing/>
        <w:jc w:val="both"/>
        <w:rPr>
          <w:rFonts w:ascii="Times New Roman" w:eastAsia="Calibri" w:hAnsi="Times New Roman" w:cs="Times New Roman"/>
          <w:sz w:val="24"/>
          <w:szCs w:val="24"/>
          <w:lang w:eastAsia="ru-RU"/>
        </w:rPr>
      </w:pPr>
      <w:r w:rsidRPr="008C510B">
        <w:rPr>
          <w:rFonts w:ascii="Times New Roman" w:eastAsia="Calibri" w:hAnsi="Times New Roman" w:cs="Times New Roman"/>
          <w:bCs/>
          <w:sz w:val="24"/>
          <w:szCs w:val="24"/>
          <w:lang w:eastAsia="ru-RU"/>
        </w:rPr>
        <w:t xml:space="preserve">        Основными методическими принципами программы являются</w:t>
      </w:r>
      <w:r w:rsidRPr="008C510B">
        <w:rPr>
          <w:rFonts w:ascii="Times New Roman" w:eastAsia="Calibri" w:hAnsi="Times New Roman" w:cs="Times New Roman"/>
          <w:b/>
          <w:bCs/>
          <w:sz w:val="24"/>
          <w:szCs w:val="24"/>
          <w:lang w:eastAsia="ru-RU"/>
        </w:rPr>
        <w:t xml:space="preserve">: </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увлеченность;</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триединство деятельности композитора – исполнителя – слушателя;</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«тождество и контраст»;</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 xml:space="preserve"> опора на отечественную музыкальную культуру.</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 </w:t>
      </w:r>
      <w:r w:rsidRPr="008C510B">
        <w:rPr>
          <w:rFonts w:ascii="Times New Roman" w:eastAsia="Calibri" w:hAnsi="Times New Roman" w:cs="Times New Roman"/>
          <w:bCs/>
          <w:sz w:val="24"/>
          <w:szCs w:val="24"/>
          <w:lang w:eastAsia="ru-RU"/>
        </w:rPr>
        <w:tab/>
        <w:t>Освоение музыкального материала, включенного в программу с этих позиций, формирует музыкальную культуру младших школьников, воспитывает их музыкальный вкус.</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       Говоря о приемах музыкального обучения, необходимо подчеркнуть то, что основным приёмом изучения программы «Музыка» и способом практического освоения её материала в начальной школе является игра, которая позволяет с учетом особенностей конкретного ребенка выстроить образовательный процесс.</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 xml:space="preserve"> Ролевые, сюжетные, дидактические музыкальные игры, усложняющиеся по мере их усвоения,  позволяют сделать процесс постижения основных закономерностей музыкального искусства доступным и увлекательным. В игре развивается мышление ребенка, речь, воображение, музыкальные способности, осваиваются диалоговые формы общения с музыкой. Урок музыки как урок искусства – основная форма учебно-воспитательного процесса, стержнем которого является полноценная художественная деятельность детей в любой форме приобщения к искусству и где отношения «учитель-ученик» основываются на сопереживании, сотрудничестве, сотворчестве.</w:t>
      </w:r>
    </w:p>
    <w:p w:rsidR="00A83F9A" w:rsidRPr="008C510B" w:rsidRDefault="00A83F9A" w:rsidP="008C510B">
      <w:pPr>
        <w:spacing w:after="0"/>
        <w:ind w:firstLine="851"/>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Ценностные ориентиры:</w:t>
      </w:r>
      <w:r w:rsidRPr="008C510B">
        <w:rPr>
          <w:rFonts w:ascii="Times New Roman" w:eastAsia="Calibri" w:hAnsi="Times New Roman" w:cs="Times New Roman"/>
          <w:sz w:val="24"/>
          <w:szCs w:val="24"/>
        </w:rPr>
        <w:t xml:space="preserve"> Музыка в начальных классах является одним из основных предметов, обеспечивающих освоение искусства как духовного наследия человечества. </w:t>
      </w:r>
      <w:proofErr w:type="gramStart"/>
      <w:r w:rsidRPr="008C510B">
        <w:rPr>
          <w:rFonts w:ascii="Times New Roman" w:eastAsia="Calibri" w:hAnsi="Times New Roman" w:cs="Times New Roman"/>
          <w:sz w:val="24"/>
          <w:szCs w:val="24"/>
        </w:rPr>
        <w:t>Опыт эмоционально-образного восприятия музыки, знания и умения, приобретенные при её изучении, начальное овладение различными видами музыкально-творческой деятельности станут фундаментом обучения на дальнейших ступенях общего образования, обеспечат введение учащихся в мир искусства и понимание неразрывной взаимосвязи музыки и жизни. </w:t>
      </w:r>
      <w:proofErr w:type="gramEnd"/>
    </w:p>
    <w:p w:rsidR="00A83F9A" w:rsidRPr="008C510B" w:rsidRDefault="00A83F9A" w:rsidP="008C510B">
      <w:pPr>
        <w:autoSpaceDE w:val="0"/>
        <w:autoSpaceDN w:val="0"/>
        <w:adjustRightInd w:val="0"/>
        <w:spacing w:after="0"/>
        <w:ind w:firstLine="454"/>
        <w:jc w:val="both"/>
        <w:rPr>
          <w:rFonts w:ascii="Times New Roman" w:eastAsia="Times New Roman" w:hAnsi="Times New Roman" w:cs="Times New Roman"/>
          <w:sz w:val="24"/>
          <w:szCs w:val="24"/>
          <w:lang w:eastAsia="ru-RU"/>
        </w:rPr>
      </w:pPr>
      <w:proofErr w:type="gramStart"/>
      <w:r w:rsidRPr="008C510B">
        <w:rPr>
          <w:rFonts w:ascii="Times New Roman" w:eastAsia="Times New Roman" w:hAnsi="Times New Roman" w:cs="Times New Roman"/>
          <w:sz w:val="24"/>
          <w:szCs w:val="24"/>
          <w:lang w:eastAsia="ru-RU"/>
        </w:rPr>
        <w:t>В результате изучения музыки на ступени начального общего образования у обучающихся будут сформированы ос</w:t>
      </w:r>
      <w:r w:rsidRPr="008C510B">
        <w:rPr>
          <w:rFonts w:ascii="Times New Roman" w:eastAsia="Times New Roman" w:hAnsi="Times New Roman" w:cs="Times New Roman"/>
          <w:spacing w:val="2"/>
          <w:sz w:val="24"/>
          <w:szCs w:val="24"/>
          <w:lang w:eastAsia="ru-RU"/>
        </w:rPr>
        <w:t xml:space="preserve">новы музыкальной культуры через эмоционально активное восприятие; развит художественный вкус, интерес к музыкальному искусству и музыкальной деятельности; воспитаны </w:t>
      </w:r>
      <w:r w:rsidRPr="008C510B">
        <w:rPr>
          <w:rFonts w:ascii="Times New Roman" w:eastAsia="Times New Roman" w:hAnsi="Times New Roman" w:cs="Times New Roman"/>
          <w:sz w:val="24"/>
          <w:szCs w:val="24"/>
          <w:lang w:eastAsia="ru-RU"/>
        </w:rPr>
        <w:t xml:space="preserve">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w:t>
      </w:r>
      <w:r w:rsidRPr="008C510B">
        <w:rPr>
          <w:rFonts w:ascii="Times New Roman" w:eastAsia="Times New Roman" w:hAnsi="Times New Roman" w:cs="Times New Roman"/>
          <w:spacing w:val="-2"/>
          <w:sz w:val="24"/>
          <w:szCs w:val="24"/>
          <w:lang w:eastAsia="ru-RU"/>
        </w:rPr>
        <w:t>России, музыкальной культуре её народов;</w:t>
      </w:r>
      <w:proofErr w:type="gramEnd"/>
      <w:r w:rsidRPr="008C510B">
        <w:rPr>
          <w:rFonts w:ascii="Times New Roman" w:eastAsia="Times New Roman" w:hAnsi="Times New Roman" w:cs="Times New Roman"/>
          <w:spacing w:val="-2"/>
          <w:sz w:val="24"/>
          <w:szCs w:val="24"/>
          <w:lang w:eastAsia="ru-RU"/>
        </w:rPr>
        <w:t xml:space="preserve"> начнут развиваться </w:t>
      </w:r>
      <w:r w:rsidRPr="008C510B">
        <w:rPr>
          <w:rFonts w:ascii="Times New Roman" w:eastAsia="Times New Roman" w:hAnsi="Times New Roman" w:cs="Times New Roman"/>
          <w:sz w:val="24"/>
          <w:szCs w:val="24"/>
          <w:lang w:eastAsia="ru-RU"/>
        </w:rPr>
        <w:t xml:space="preserve">образное и ассоциативное мышление и воображение, </w:t>
      </w:r>
      <w:r w:rsidRPr="008C510B">
        <w:rPr>
          <w:rFonts w:ascii="Times New Roman" w:eastAsia="Times New Roman" w:hAnsi="Times New Roman" w:cs="Times New Roman"/>
          <w:sz w:val="24"/>
          <w:szCs w:val="24"/>
          <w:lang w:eastAsia="ru-RU"/>
        </w:rPr>
        <w:lastRenderedPageBreak/>
        <w:t xml:space="preserve">музыкальная память и слух, певческий голос, </w:t>
      </w:r>
      <w:proofErr w:type="spellStart"/>
      <w:r w:rsidRPr="008C510B">
        <w:rPr>
          <w:rFonts w:ascii="Times New Roman" w:eastAsia="Times New Roman" w:hAnsi="Times New Roman" w:cs="Times New Roman"/>
          <w:sz w:val="24"/>
          <w:szCs w:val="24"/>
          <w:lang w:eastAsia="ru-RU"/>
        </w:rPr>
        <w:t>учебно</w:t>
      </w:r>
      <w:r w:rsidRPr="008C510B">
        <w:rPr>
          <w:rFonts w:ascii="Times New Roman" w:eastAsia="Times New Roman" w:hAnsi="Times New Roman" w:cs="Times New Roman"/>
          <w:sz w:val="24"/>
          <w:szCs w:val="24"/>
          <w:lang w:eastAsia="ru-RU"/>
        </w:rPr>
        <w:softHyphen/>
        <w:t>творческие</w:t>
      </w:r>
      <w:proofErr w:type="spellEnd"/>
      <w:r w:rsidRPr="008C510B">
        <w:rPr>
          <w:rFonts w:ascii="Times New Roman" w:eastAsia="Times New Roman" w:hAnsi="Times New Roman" w:cs="Times New Roman"/>
          <w:sz w:val="24"/>
          <w:szCs w:val="24"/>
          <w:lang w:eastAsia="ru-RU"/>
        </w:rPr>
        <w:t xml:space="preserve"> способности в различных видах музыкальной деятельности.</w:t>
      </w:r>
    </w:p>
    <w:p w:rsidR="00A83F9A" w:rsidRPr="008C510B" w:rsidRDefault="00A83F9A" w:rsidP="008C510B">
      <w:pPr>
        <w:keepNext/>
        <w:spacing w:after="0"/>
        <w:contextualSpacing/>
        <w:jc w:val="both"/>
        <w:rPr>
          <w:rFonts w:ascii="Times New Roman" w:eastAsia="Calibri" w:hAnsi="Times New Roman" w:cs="Times New Roman"/>
          <w:sz w:val="24"/>
          <w:szCs w:val="24"/>
          <w:lang w:eastAsia="ru-RU"/>
        </w:rPr>
      </w:pPr>
      <w:r w:rsidRPr="008C510B">
        <w:rPr>
          <w:rFonts w:ascii="Times New Roman" w:eastAsia="Calibri" w:hAnsi="Times New Roman" w:cs="Times New Roman"/>
          <w:bCs/>
          <w:sz w:val="24"/>
          <w:szCs w:val="24"/>
          <w:lang w:eastAsia="ru-RU"/>
        </w:rPr>
        <w:t>Формами организации учебного процесса на уроке являются</w:t>
      </w:r>
      <w:r w:rsidRPr="008C510B">
        <w:rPr>
          <w:rFonts w:ascii="Times New Roman" w:eastAsia="Calibri" w:hAnsi="Times New Roman" w:cs="Times New Roman"/>
          <w:b/>
          <w:bCs/>
          <w:sz w:val="24"/>
          <w:szCs w:val="24"/>
          <w:lang w:eastAsia="ru-RU"/>
        </w:rPr>
        <w:t>:</w:t>
      </w:r>
    </w:p>
    <w:p w:rsidR="00A83F9A" w:rsidRPr="008C510B" w:rsidRDefault="00A83F9A" w:rsidP="008C510B">
      <w:pPr>
        <w:keepNext/>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 групповая, коллективная работа с учащимися. В программе предусмотрены нетрадиционные формы проведения уроков: уроки-путешествия, уроки-игры, урок-экскурсия, уроки-концерты.</w:t>
      </w:r>
    </w:p>
    <w:p w:rsidR="00A83F9A" w:rsidRPr="008C510B" w:rsidRDefault="00A83F9A" w:rsidP="008C510B">
      <w:pPr>
        <w:suppressAutoHyphens/>
        <w:spacing w:after="0"/>
        <w:jc w:val="both"/>
        <w:rPr>
          <w:rFonts w:ascii="Times New Roman" w:eastAsia="Calibri" w:hAnsi="Times New Roman" w:cs="Times New Roman"/>
          <w:sz w:val="24"/>
          <w:szCs w:val="24"/>
          <w:lang w:eastAsia="ar-SA"/>
        </w:rPr>
      </w:pPr>
      <w:r w:rsidRPr="008C510B">
        <w:rPr>
          <w:rFonts w:ascii="Times New Roman" w:eastAsia="Calibri" w:hAnsi="Times New Roman" w:cs="Times New Roman"/>
          <w:sz w:val="24"/>
          <w:szCs w:val="24"/>
          <w:lang w:eastAsia="ar-SA"/>
        </w:rPr>
        <w:t>Место в учебном плане: </w:t>
      </w:r>
    </w:p>
    <w:p w:rsidR="00A83F9A" w:rsidRPr="008C510B" w:rsidRDefault="00A83F9A" w:rsidP="008C510B">
      <w:pPr>
        <w:suppressAutoHyphens/>
        <w:spacing w:after="0"/>
        <w:jc w:val="both"/>
        <w:rPr>
          <w:rFonts w:ascii="Times New Roman" w:eastAsia="Calibri" w:hAnsi="Times New Roman" w:cs="Times New Roman"/>
          <w:sz w:val="24"/>
          <w:szCs w:val="24"/>
          <w:lang w:eastAsia="ar-SA"/>
        </w:rPr>
      </w:pPr>
      <w:r w:rsidRPr="008C510B">
        <w:rPr>
          <w:rFonts w:ascii="Times New Roman" w:eastAsia="Calibri" w:hAnsi="Times New Roman" w:cs="Times New Roman"/>
          <w:sz w:val="24"/>
          <w:szCs w:val="24"/>
          <w:lang w:eastAsia="ar-SA"/>
        </w:rPr>
        <w:t>Учебный предмет Музыка изучается в рамках предметной области Искусство обязательной части в объеме: 1 час в неделю, в течение года 33 часа.</w:t>
      </w:r>
    </w:p>
    <w:p w:rsidR="00A83F9A" w:rsidRPr="008C510B" w:rsidRDefault="00A83F9A" w:rsidP="00117BF6">
      <w:pPr>
        <w:widowControl w:val="0"/>
        <w:shd w:val="clear" w:color="auto" w:fill="FFFFFF"/>
        <w:tabs>
          <w:tab w:val="left" w:pos="142"/>
          <w:tab w:val="left" w:pos="2835"/>
          <w:tab w:val="left" w:pos="2977"/>
        </w:tabs>
        <w:autoSpaceDE w:val="0"/>
        <w:autoSpaceDN w:val="0"/>
        <w:adjustRightInd w:val="0"/>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Планируемые результаты</w:t>
      </w:r>
    </w:p>
    <w:p w:rsidR="00A83F9A" w:rsidRPr="008C510B" w:rsidRDefault="00A83F9A" w:rsidP="008C510B">
      <w:pPr>
        <w:widowControl w:val="0"/>
        <w:shd w:val="clear" w:color="auto" w:fill="FFFFFF"/>
        <w:tabs>
          <w:tab w:val="left" w:pos="142"/>
          <w:tab w:val="left" w:pos="2835"/>
          <w:tab w:val="left" w:pos="2977"/>
        </w:tabs>
        <w:autoSpaceDE w:val="0"/>
        <w:autoSpaceDN w:val="0"/>
        <w:adjustRightInd w:val="0"/>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Музыка является одним из основных предметов, обеспечивающих освоение искусства как духовного наследия человечества. </w:t>
      </w:r>
      <w:proofErr w:type="gramStart"/>
      <w:r w:rsidRPr="008C510B">
        <w:rPr>
          <w:rFonts w:ascii="Times New Roman" w:eastAsia="Calibri" w:hAnsi="Times New Roman" w:cs="Times New Roman"/>
          <w:sz w:val="24"/>
          <w:szCs w:val="24"/>
        </w:rPr>
        <w:t>Опыт эмоционального восприятия музыки, знания и умения, приобретенные при её изучении, начальное овладение различными видами музыкально-творческой деятельности станут фундаментом обучения на дальнейших ступенях общего образования, обеспечат введение учащихся в мир искусства и понимание неразрывной взаимосвязи музыки и жизни. </w:t>
      </w:r>
      <w:proofErr w:type="gramEnd"/>
    </w:p>
    <w:p w:rsidR="00A83F9A" w:rsidRPr="008C510B" w:rsidRDefault="00A83F9A" w:rsidP="008C510B">
      <w:pPr>
        <w:autoSpaceDE w:val="0"/>
        <w:autoSpaceDN w:val="0"/>
        <w:adjustRightInd w:val="0"/>
        <w:spacing w:after="0"/>
        <w:ind w:firstLine="454"/>
        <w:jc w:val="both"/>
        <w:rPr>
          <w:rFonts w:ascii="Times New Roman" w:eastAsia="Times New Roman" w:hAnsi="Times New Roman" w:cs="Times New Roman"/>
          <w:sz w:val="24"/>
          <w:szCs w:val="24"/>
          <w:lang w:eastAsia="ru-RU"/>
        </w:rPr>
      </w:pPr>
      <w:proofErr w:type="gramStart"/>
      <w:r w:rsidRPr="008C510B">
        <w:rPr>
          <w:rFonts w:ascii="Times New Roman" w:eastAsia="Times New Roman" w:hAnsi="Times New Roman" w:cs="Times New Roman"/>
          <w:sz w:val="24"/>
          <w:szCs w:val="24"/>
          <w:lang w:eastAsia="ru-RU"/>
        </w:rPr>
        <w:t>В результате изучения музыки на ступени начального общего образования у обучающихся будут сформированы ос</w:t>
      </w:r>
      <w:r w:rsidRPr="008C510B">
        <w:rPr>
          <w:rFonts w:ascii="Times New Roman" w:eastAsia="Times New Roman" w:hAnsi="Times New Roman" w:cs="Times New Roman"/>
          <w:spacing w:val="2"/>
          <w:sz w:val="24"/>
          <w:szCs w:val="24"/>
          <w:lang w:eastAsia="ru-RU"/>
        </w:rPr>
        <w:t xml:space="preserve">новы музыкальной культуры через эмоционально активное восприятие; развит художественный вкус, интерес к музыкальному искусству и музыкальной деятельности; воспитаны </w:t>
      </w:r>
      <w:r w:rsidRPr="008C510B">
        <w:rPr>
          <w:rFonts w:ascii="Times New Roman" w:eastAsia="Times New Roman" w:hAnsi="Times New Roman" w:cs="Times New Roman"/>
          <w:sz w:val="24"/>
          <w:szCs w:val="24"/>
          <w:lang w:eastAsia="ru-RU"/>
        </w:rPr>
        <w:t xml:space="preserve">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w:t>
      </w:r>
      <w:r w:rsidRPr="008C510B">
        <w:rPr>
          <w:rFonts w:ascii="Times New Roman" w:eastAsia="Times New Roman" w:hAnsi="Times New Roman" w:cs="Times New Roman"/>
          <w:spacing w:val="-2"/>
          <w:sz w:val="24"/>
          <w:szCs w:val="24"/>
          <w:lang w:eastAsia="ru-RU"/>
        </w:rPr>
        <w:t>России, музыкальной культуре её народов;</w:t>
      </w:r>
      <w:proofErr w:type="gramEnd"/>
      <w:r w:rsidRPr="008C510B">
        <w:rPr>
          <w:rFonts w:ascii="Times New Roman" w:eastAsia="Times New Roman" w:hAnsi="Times New Roman" w:cs="Times New Roman"/>
          <w:spacing w:val="-2"/>
          <w:sz w:val="24"/>
          <w:szCs w:val="24"/>
          <w:lang w:eastAsia="ru-RU"/>
        </w:rPr>
        <w:t xml:space="preserve"> начнут развиваться </w:t>
      </w:r>
      <w:r w:rsidRPr="008C510B">
        <w:rPr>
          <w:rFonts w:ascii="Times New Roman" w:eastAsia="Times New Roman" w:hAnsi="Times New Roman" w:cs="Times New Roman"/>
          <w:sz w:val="24"/>
          <w:szCs w:val="24"/>
          <w:lang w:eastAsia="ru-RU"/>
        </w:rPr>
        <w:t xml:space="preserve">образное и ассоциативное мышление и воображение, музыкальная память и слух, певческий голос, </w:t>
      </w:r>
      <w:proofErr w:type="spellStart"/>
      <w:r w:rsidRPr="008C510B">
        <w:rPr>
          <w:rFonts w:ascii="Times New Roman" w:eastAsia="Times New Roman" w:hAnsi="Times New Roman" w:cs="Times New Roman"/>
          <w:sz w:val="24"/>
          <w:szCs w:val="24"/>
          <w:lang w:eastAsia="ru-RU"/>
        </w:rPr>
        <w:t>учебно</w:t>
      </w:r>
      <w:r w:rsidRPr="008C510B">
        <w:rPr>
          <w:rFonts w:ascii="Times New Roman" w:eastAsia="Times New Roman" w:hAnsi="Times New Roman" w:cs="Times New Roman"/>
          <w:sz w:val="24"/>
          <w:szCs w:val="24"/>
          <w:lang w:eastAsia="ru-RU"/>
        </w:rPr>
        <w:softHyphen/>
        <w:t>творческие</w:t>
      </w:r>
      <w:proofErr w:type="spellEnd"/>
      <w:r w:rsidRPr="008C510B">
        <w:rPr>
          <w:rFonts w:ascii="Times New Roman" w:eastAsia="Times New Roman" w:hAnsi="Times New Roman" w:cs="Times New Roman"/>
          <w:sz w:val="24"/>
          <w:szCs w:val="24"/>
          <w:lang w:eastAsia="ru-RU"/>
        </w:rPr>
        <w:t xml:space="preserve"> способности в различных видах музыкальной деятельности.</w:t>
      </w:r>
    </w:p>
    <w:p w:rsidR="00A83F9A" w:rsidRPr="008C510B" w:rsidRDefault="00A83F9A" w:rsidP="008C510B">
      <w:pPr>
        <w:autoSpaceDE w:val="0"/>
        <w:autoSpaceDN w:val="0"/>
        <w:adjustRightInd w:val="0"/>
        <w:spacing w:after="0"/>
        <w:ind w:firstLine="454"/>
        <w:jc w:val="both"/>
        <w:rPr>
          <w:rFonts w:ascii="Times New Roman" w:eastAsia="Times New Roman" w:hAnsi="Times New Roman" w:cs="Times New Roman"/>
          <w:sz w:val="24"/>
          <w:szCs w:val="24"/>
          <w:lang w:eastAsia="ru-RU"/>
        </w:rPr>
      </w:pPr>
      <w:r w:rsidRPr="008C510B">
        <w:rPr>
          <w:rFonts w:ascii="Times New Roman" w:eastAsia="Times New Roman" w:hAnsi="Times New Roman" w:cs="Times New Roman"/>
          <w:b/>
          <w:sz w:val="24"/>
          <w:szCs w:val="24"/>
          <w:lang w:eastAsia="ru-RU"/>
        </w:rPr>
        <w:t>Личностные результаты</w:t>
      </w:r>
      <w:r w:rsidRPr="008C510B">
        <w:rPr>
          <w:rFonts w:ascii="Times New Roman" w:eastAsia="Times New Roman" w:hAnsi="Times New Roman" w:cs="Times New Roman"/>
          <w:sz w:val="24"/>
          <w:szCs w:val="24"/>
          <w:lang w:eastAsia="ru-RU"/>
        </w:rPr>
        <w:t xml:space="preserve"> отражаются в индивидуальных качественных свойствах учащихся, которые они должны приобрести в процессе освоения учебного предмета «Музыка»:</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чувство гордости за свою Родину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 </w:t>
      </w:r>
    </w:p>
    <w:p w:rsidR="00117BF6"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социально ориентированный взгляд на мир в его органичном единстве и разнообразит природы, культур, народов и религий на основе сопоставления произведений русской музыки и музыки других стран, народов, национальных стилей.</w:t>
      </w:r>
    </w:p>
    <w:p w:rsidR="00117BF6"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развитие мотивов учебной деятельности и личностного смысла учения; овладение навыками сотрудничества с учителем и сверстниками;</w:t>
      </w:r>
    </w:p>
    <w:p w:rsidR="00117BF6"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реализация творческого потенциала в процессе коллективного (или индивидуального) </w:t>
      </w:r>
      <w:proofErr w:type="spellStart"/>
      <w:r w:rsidRPr="008C510B">
        <w:rPr>
          <w:rFonts w:ascii="Times New Roman" w:eastAsia="Calibri" w:hAnsi="Times New Roman" w:cs="Times New Roman"/>
          <w:sz w:val="24"/>
          <w:szCs w:val="24"/>
        </w:rPr>
        <w:t>музицирования</w:t>
      </w:r>
      <w:proofErr w:type="spellEnd"/>
      <w:r w:rsidRPr="008C510B">
        <w:rPr>
          <w:rFonts w:ascii="Times New Roman" w:eastAsia="Calibri" w:hAnsi="Times New Roman" w:cs="Times New Roman"/>
          <w:sz w:val="24"/>
          <w:szCs w:val="24"/>
        </w:rPr>
        <w:t xml:space="preserve"> при воплощении музыкальных образов; </w:t>
      </w:r>
    </w:p>
    <w:p w:rsidR="00117BF6"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ориентация в культурном многообразии окружающей действительности, участие в музыкальной жизни класса, школы, города и др.;</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формирование этических чувств доброжелательности и эмоционально – нравственной отзывчивости, понимания и сопереживания чувствам других людей;</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развитие музыкально – эстетического чувства, проявляющего себя в эмоционально – ценностном отношении к искусству, понимании его функций в жизни человека и общества;</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умение пользоваться речью для решения коммуникативных задач, умение использовать альтернативные средства коммуникации;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умение обращаться за помощью, в том числе, с использованием альтернативных средств коммуникации;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готовность и способность вести диалог с другими (с опорой на помощь, подсказку);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умение взаимодействовать с другими людьми, понимание и учет их мнений, знаний и интересов;</w:t>
      </w:r>
    </w:p>
    <w:p w:rsidR="00A83F9A" w:rsidRPr="008C510B" w:rsidRDefault="00A83F9A" w:rsidP="008C510B">
      <w:pPr>
        <w:spacing w:after="0"/>
        <w:contextualSpacing/>
        <w:jc w:val="both"/>
        <w:rPr>
          <w:rFonts w:ascii="Times New Roman" w:eastAsia="Times New Roman" w:hAnsi="Times New Roman" w:cs="Times New Roman"/>
          <w:sz w:val="24"/>
          <w:szCs w:val="24"/>
        </w:rPr>
      </w:pPr>
      <w:r w:rsidRPr="008C510B">
        <w:rPr>
          <w:rFonts w:ascii="Times New Roman" w:eastAsia="Calibri" w:hAnsi="Times New Roman" w:cs="Times New Roman"/>
          <w:sz w:val="24"/>
          <w:szCs w:val="24"/>
        </w:rPr>
        <w:t>- умение самостоятельно получать знания, информацию, используя современные технологии; - наличие осознанного отношения к собственным поступкам.</w:t>
      </w:r>
    </w:p>
    <w:p w:rsidR="00A83F9A" w:rsidRPr="008C510B" w:rsidRDefault="00A83F9A" w:rsidP="008C510B">
      <w:pPr>
        <w:spacing w:after="0"/>
        <w:contextualSpacing/>
        <w:jc w:val="both"/>
        <w:rPr>
          <w:rFonts w:ascii="Times New Roman" w:eastAsia="Calibri" w:hAnsi="Times New Roman" w:cs="Times New Roman"/>
          <w:sz w:val="24"/>
          <w:szCs w:val="24"/>
        </w:rPr>
      </w:pPr>
      <w:proofErr w:type="spellStart"/>
      <w:r w:rsidRPr="008C510B">
        <w:rPr>
          <w:rFonts w:ascii="Times New Roman" w:eastAsia="Calibri" w:hAnsi="Times New Roman" w:cs="Times New Roman"/>
          <w:b/>
          <w:sz w:val="24"/>
          <w:szCs w:val="24"/>
        </w:rPr>
        <w:lastRenderedPageBreak/>
        <w:t>Метапредметные</w:t>
      </w:r>
      <w:proofErr w:type="spellEnd"/>
      <w:r w:rsidRPr="008C510B">
        <w:rPr>
          <w:rFonts w:ascii="Times New Roman" w:eastAsia="Calibri" w:hAnsi="Times New Roman" w:cs="Times New Roman"/>
          <w:b/>
          <w:sz w:val="24"/>
          <w:szCs w:val="24"/>
        </w:rPr>
        <w:t xml:space="preserve"> результаты</w:t>
      </w:r>
      <w:r w:rsidRPr="008C510B">
        <w:rPr>
          <w:rFonts w:ascii="Times New Roman" w:eastAsia="Calibri" w:hAnsi="Times New Roman" w:cs="Times New Roman"/>
          <w:sz w:val="24"/>
          <w:szCs w:val="24"/>
        </w:rPr>
        <w:t xml:space="preserve"> характеризуют уровень </w:t>
      </w:r>
      <w:proofErr w:type="spellStart"/>
      <w:r w:rsidRPr="008C510B">
        <w:rPr>
          <w:rFonts w:ascii="Times New Roman" w:eastAsia="Calibri" w:hAnsi="Times New Roman" w:cs="Times New Roman"/>
          <w:sz w:val="24"/>
          <w:szCs w:val="24"/>
        </w:rPr>
        <w:t>сформированности</w:t>
      </w:r>
      <w:proofErr w:type="spellEnd"/>
      <w:r w:rsidRPr="008C510B">
        <w:rPr>
          <w:rFonts w:ascii="Times New Roman" w:eastAsia="Calibri" w:hAnsi="Times New Roman" w:cs="Times New Roman"/>
          <w:sz w:val="24"/>
          <w:szCs w:val="24"/>
        </w:rPr>
        <w:t xml:space="preserve"> универсальных учебных действий учащихся, проявляющихся в познавательной и практической деятельности: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продуктивное сотрудничество (общение, взаимодействие) со сверстниками при решении различных музыкально – творческих задач на уроках музыки, во внеурочной и внешкольной музыкально – эстетической деятельности;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 освоение начальных форм познавательной и личностной рефлексии; позитивная самооценка своих музыкально – творческих возможностей;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работу с интерактивной доской и т.п.);</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умение самостоятельно или при незначительной сопровождающей помощи педагога планировать, контролировать и оценивать собственные учебные действия в соответствии с поставленной задачей и условиями ее реализации;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умение определять наиболее эффективные способы достижения результата;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умение действовать по заданному алгоритму или образцу;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умение оценивать результат своей деятельности в соответствии с заданными эталонами;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умение адекватно реагировать в стандартной ситуации на успех и неудачу, конструктивно действовать даже в ситуациях неуспеха;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умение выделять и объяснять причинно-следственные связи;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умение активно использовать знаково-символические средства для представления информации, для создания моделей объектов и процессов, схем решения учебных и практических задач.</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Предметные результаты</w:t>
      </w:r>
      <w:r w:rsidRPr="008C510B">
        <w:rPr>
          <w:rFonts w:ascii="Times New Roman" w:eastAsia="Calibri" w:hAnsi="Times New Roman" w:cs="Times New Roman"/>
          <w:sz w:val="24"/>
          <w:szCs w:val="24"/>
        </w:rPr>
        <w:t xml:space="preserve"> изучения музыки отражают опыт учащихся в музыкально – творческой деятельности: </w:t>
      </w:r>
      <w:r w:rsidRPr="008C510B">
        <w:rPr>
          <w:rFonts w:ascii="Times New Roman" w:eastAsia="Calibri" w:hAnsi="Times New Roman" w:cs="Times New Roman"/>
          <w:sz w:val="24"/>
          <w:szCs w:val="24"/>
        </w:rPr>
        <w:br/>
        <w:t>- формирование представления о роли музыки в жизни человека, в его духовно-нравственном развитии;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формирование общего представления и музыкальной картине мира;</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знание основных закономерностей музыкального искусства на примере изучаемых музыкальных произведений;</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формирование устойчивого интереса к музыке и различным видам (или какому-либо виду) музыкально-творческой деятельности;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bCs/>
          <w:iCs/>
          <w:sz w:val="24"/>
          <w:szCs w:val="24"/>
        </w:rPr>
        <w:t>К окончанию 1 дополнительного класса у ученика будет сформирована:</w:t>
      </w:r>
    </w:p>
    <w:p w:rsidR="00A83F9A" w:rsidRPr="008C510B" w:rsidRDefault="00A83F9A" w:rsidP="008C510B">
      <w:pPr>
        <w:keepNext/>
        <w:numPr>
          <w:ilvl w:val="0"/>
          <w:numId w:val="6"/>
        </w:numPr>
        <w:spacing w:after="0"/>
        <w:contextualSpacing/>
        <w:jc w:val="both"/>
        <w:rPr>
          <w:rFonts w:ascii="Times New Roman" w:eastAsia="Calibri" w:hAnsi="Times New Roman" w:cs="Times New Roman"/>
          <w:sz w:val="24"/>
          <w:szCs w:val="24"/>
          <w:lang w:eastAsia="ru-RU"/>
        </w:rPr>
      </w:pPr>
      <w:r w:rsidRPr="008C510B">
        <w:rPr>
          <w:rFonts w:ascii="Times New Roman" w:eastAsia="Calibri" w:hAnsi="Times New Roman" w:cs="Times New Roman"/>
          <w:bCs/>
          <w:sz w:val="24"/>
          <w:szCs w:val="24"/>
          <w:lang w:eastAsia="ru-RU"/>
        </w:rPr>
        <w:t>Внутренняя позиция школьника на уровне положитель</w:t>
      </w:r>
      <w:r w:rsidRPr="008C510B">
        <w:rPr>
          <w:rFonts w:ascii="Times New Roman" w:eastAsia="Calibri" w:hAnsi="Times New Roman" w:cs="Times New Roman"/>
          <w:bCs/>
          <w:spacing w:val="4"/>
          <w:sz w:val="24"/>
          <w:szCs w:val="24"/>
          <w:lang w:eastAsia="ru-RU"/>
        </w:rPr>
        <w:t>ного отношения к школе.</w:t>
      </w:r>
    </w:p>
    <w:p w:rsidR="00A83F9A" w:rsidRPr="008C510B" w:rsidRDefault="00A83F9A" w:rsidP="008C510B">
      <w:pPr>
        <w:keepNext/>
        <w:numPr>
          <w:ilvl w:val="0"/>
          <w:numId w:val="6"/>
        </w:numPr>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Познавательный интерес к новому учебному материалу.</w:t>
      </w:r>
    </w:p>
    <w:p w:rsidR="00A83F9A" w:rsidRPr="008C510B" w:rsidRDefault="00A83F9A" w:rsidP="008C510B">
      <w:pPr>
        <w:keepNext/>
        <w:numPr>
          <w:ilvl w:val="0"/>
          <w:numId w:val="6"/>
        </w:numPr>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Предпосылки к способности оценить результаты своей учебной деятельности.</w:t>
      </w:r>
    </w:p>
    <w:p w:rsidR="00A83F9A" w:rsidRPr="008C510B" w:rsidRDefault="00A83F9A" w:rsidP="008C510B">
      <w:pPr>
        <w:keepNext/>
        <w:numPr>
          <w:ilvl w:val="0"/>
          <w:numId w:val="6"/>
        </w:numPr>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pacing w:val="4"/>
          <w:sz w:val="24"/>
          <w:szCs w:val="24"/>
          <w:lang w:eastAsia="ru-RU"/>
        </w:rPr>
        <w:t xml:space="preserve">Основы гражданской идентичности, своей этнической </w:t>
      </w:r>
      <w:r w:rsidRPr="008C510B">
        <w:rPr>
          <w:rFonts w:ascii="Times New Roman" w:eastAsia="Calibri" w:hAnsi="Times New Roman" w:cs="Times New Roman"/>
          <w:bCs/>
          <w:spacing w:val="2"/>
          <w:sz w:val="24"/>
          <w:szCs w:val="24"/>
          <w:lang w:eastAsia="ru-RU"/>
        </w:rPr>
        <w:t>принадлежности в форме осознания «Я» как члена семьи.</w:t>
      </w:r>
    </w:p>
    <w:p w:rsidR="00A83F9A" w:rsidRPr="008C510B" w:rsidRDefault="00A83F9A" w:rsidP="008C510B">
      <w:pPr>
        <w:keepNext/>
        <w:numPr>
          <w:ilvl w:val="0"/>
          <w:numId w:val="6"/>
        </w:numPr>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Знание  моральных норм на бытовом уровне.</w:t>
      </w:r>
    </w:p>
    <w:p w:rsidR="00A83F9A" w:rsidRPr="008C510B" w:rsidRDefault="00A83F9A" w:rsidP="008C510B">
      <w:pPr>
        <w:keepNext/>
        <w:numPr>
          <w:ilvl w:val="0"/>
          <w:numId w:val="6"/>
        </w:numPr>
        <w:spacing w:after="0"/>
        <w:contextualSpacing/>
        <w:jc w:val="both"/>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Этические  чувства — стыда, вины, совести.</w:t>
      </w:r>
    </w:p>
    <w:p w:rsidR="00A83F9A" w:rsidRPr="008C510B" w:rsidRDefault="00A83F9A" w:rsidP="008C510B">
      <w:pPr>
        <w:keepNext/>
        <w:numPr>
          <w:ilvl w:val="0"/>
          <w:numId w:val="6"/>
        </w:numPr>
        <w:autoSpaceDE w:val="0"/>
        <w:autoSpaceDN w:val="0"/>
        <w:adjustRightInd w:val="0"/>
        <w:spacing w:after="0"/>
        <w:contextualSpacing/>
        <w:jc w:val="both"/>
        <w:textAlignment w:val="center"/>
        <w:rPr>
          <w:rFonts w:ascii="Times New Roman" w:eastAsia="Calibri" w:hAnsi="Times New Roman" w:cs="Times New Roman"/>
          <w:bCs/>
          <w:sz w:val="24"/>
          <w:szCs w:val="24"/>
          <w:lang w:eastAsia="ru-RU"/>
        </w:rPr>
      </w:pPr>
      <w:r w:rsidRPr="008C510B">
        <w:rPr>
          <w:rFonts w:ascii="Times New Roman" w:eastAsia="Calibri" w:hAnsi="Times New Roman" w:cs="Times New Roman"/>
          <w:bCs/>
          <w:sz w:val="24"/>
          <w:szCs w:val="24"/>
          <w:lang w:eastAsia="ru-RU"/>
        </w:rPr>
        <w:t>Понятие - здоровый образ жизни.</w:t>
      </w:r>
    </w:p>
    <w:p w:rsidR="00A83F9A" w:rsidRPr="008C510B" w:rsidRDefault="00A83F9A" w:rsidP="008C510B">
      <w:pPr>
        <w:keepNext/>
        <w:numPr>
          <w:ilvl w:val="0"/>
          <w:numId w:val="6"/>
        </w:numPr>
        <w:autoSpaceDE w:val="0"/>
        <w:autoSpaceDN w:val="0"/>
        <w:adjustRightInd w:val="0"/>
        <w:spacing w:after="0"/>
        <w:contextualSpacing/>
        <w:jc w:val="both"/>
        <w:textAlignment w:val="center"/>
        <w:rPr>
          <w:rFonts w:ascii="Times New Roman" w:eastAsia="Calibri" w:hAnsi="Times New Roman" w:cs="Times New Roman"/>
          <w:bCs/>
          <w:sz w:val="24"/>
          <w:szCs w:val="24"/>
          <w:lang w:eastAsia="ru-RU"/>
        </w:rPr>
      </w:pPr>
      <w:r w:rsidRPr="008C510B">
        <w:rPr>
          <w:rFonts w:ascii="Times New Roman" w:eastAsia="Calibri" w:hAnsi="Times New Roman" w:cs="Times New Roman"/>
          <w:bCs/>
          <w:spacing w:val="-2"/>
          <w:sz w:val="24"/>
          <w:szCs w:val="24"/>
          <w:lang w:eastAsia="ru-RU"/>
        </w:rPr>
        <w:t>Элементарные основы экологической культуры.</w:t>
      </w:r>
    </w:p>
    <w:p w:rsidR="00A83F9A" w:rsidRPr="008C510B" w:rsidRDefault="00A83F9A" w:rsidP="008C510B">
      <w:pPr>
        <w:keepNext/>
        <w:numPr>
          <w:ilvl w:val="0"/>
          <w:numId w:val="6"/>
        </w:numPr>
        <w:autoSpaceDE w:val="0"/>
        <w:autoSpaceDN w:val="0"/>
        <w:adjustRightInd w:val="0"/>
        <w:spacing w:after="0"/>
        <w:contextualSpacing/>
        <w:jc w:val="both"/>
        <w:textAlignment w:val="center"/>
        <w:rPr>
          <w:rFonts w:ascii="Times New Roman" w:eastAsia="Calibri" w:hAnsi="Times New Roman" w:cs="Times New Roman"/>
          <w:bCs/>
          <w:sz w:val="24"/>
          <w:szCs w:val="24"/>
          <w:lang w:eastAsia="ru-RU"/>
        </w:rPr>
      </w:pPr>
      <w:r w:rsidRPr="008C510B">
        <w:rPr>
          <w:rFonts w:ascii="Times New Roman" w:eastAsia="Calibri" w:hAnsi="Times New Roman" w:cs="Times New Roman"/>
          <w:bCs/>
          <w:spacing w:val="2"/>
          <w:sz w:val="24"/>
          <w:szCs w:val="24"/>
          <w:lang w:eastAsia="ru-RU"/>
        </w:rPr>
        <w:t xml:space="preserve">эстетические чувства на основе </w:t>
      </w:r>
      <w:r w:rsidRPr="008C510B">
        <w:rPr>
          <w:rFonts w:ascii="Times New Roman" w:eastAsia="Calibri" w:hAnsi="Times New Roman" w:cs="Times New Roman"/>
          <w:bCs/>
          <w:sz w:val="24"/>
          <w:szCs w:val="24"/>
          <w:lang w:eastAsia="ru-RU"/>
        </w:rPr>
        <w:t>знакомства с произведениями  детской художественной культуры.</w:t>
      </w:r>
    </w:p>
    <w:p w:rsidR="00117BF6" w:rsidRDefault="00117BF6" w:rsidP="008C510B">
      <w:pPr>
        <w:shd w:val="clear" w:color="auto" w:fill="FFFFFF"/>
        <w:autoSpaceDE w:val="0"/>
        <w:autoSpaceDN w:val="0"/>
        <w:adjustRightInd w:val="0"/>
        <w:spacing w:after="0"/>
        <w:jc w:val="both"/>
        <w:rPr>
          <w:rFonts w:ascii="Times New Roman" w:eastAsia="Calibri" w:hAnsi="Times New Roman" w:cs="Times New Roman"/>
          <w:b/>
          <w:sz w:val="24"/>
          <w:szCs w:val="24"/>
        </w:rPr>
      </w:pPr>
    </w:p>
    <w:p w:rsidR="00117BF6" w:rsidRDefault="00117BF6" w:rsidP="008C510B">
      <w:pPr>
        <w:shd w:val="clear" w:color="auto" w:fill="FFFFFF"/>
        <w:autoSpaceDE w:val="0"/>
        <w:autoSpaceDN w:val="0"/>
        <w:adjustRightInd w:val="0"/>
        <w:spacing w:after="0"/>
        <w:jc w:val="both"/>
        <w:rPr>
          <w:rFonts w:ascii="Times New Roman" w:eastAsia="Calibri" w:hAnsi="Times New Roman" w:cs="Times New Roman"/>
          <w:b/>
          <w:sz w:val="24"/>
          <w:szCs w:val="24"/>
        </w:rPr>
      </w:pPr>
    </w:p>
    <w:p w:rsidR="00117BF6" w:rsidRDefault="00117BF6" w:rsidP="008C510B">
      <w:pPr>
        <w:shd w:val="clear" w:color="auto" w:fill="FFFFFF"/>
        <w:autoSpaceDE w:val="0"/>
        <w:autoSpaceDN w:val="0"/>
        <w:adjustRightInd w:val="0"/>
        <w:spacing w:after="0"/>
        <w:jc w:val="both"/>
        <w:rPr>
          <w:rFonts w:ascii="Times New Roman" w:eastAsia="Calibri" w:hAnsi="Times New Roman" w:cs="Times New Roman"/>
          <w:b/>
          <w:sz w:val="24"/>
          <w:szCs w:val="24"/>
        </w:rPr>
      </w:pPr>
    </w:p>
    <w:p w:rsidR="00A83F9A" w:rsidRPr="008C510B" w:rsidRDefault="00A83F9A" w:rsidP="00117BF6">
      <w:pPr>
        <w:shd w:val="clear" w:color="auto" w:fill="FFFFFF"/>
        <w:autoSpaceDE w:val="0"/>
        <w:autoSpaceDN w:val="0"/>
        <w:adjustRightInd w:val="0"/>
        <w:spacing w:after="0"/>
        <w:jc w:val="center"/>
        <w:rPr>
          <w:rFonts w:ascii="Times New Roman" w:eastAsia="Calibri" w:hAnsi="Times New Roman" w:cs="Times New Roman"/>
          <w:b/>
          <w:bCs/>
          <w:sz w:val="24"/>
          <w:szCs w:val="24"/>
        </w:rPr>
      </w:pPr>
      <w:r w:rsidRPr="008C510B">
        <w:rPr>
          <w:rFonts w:ascii="Times New Roman" w:eastAsia="Calibri" w:hAnsi="Times New Roman" w:cs="Times New Roman"/>
          <w:b/>
          <w:sz w:val="24"/>
          <w:szCs w:val="24"/>
        </w:rPr>
        <w:t>ОСНОВНОЕ СОДЕРЖАНИЕ УЧЕБНОГО ПРЕДМЕТА</w:t>
      </w:r>
    </w:p>
    <w:p w:rsidR="00A83F9A" w:rsidRPr="008C510B" w:rsidRDefault="00A83F9A" w:rsidP="008C510B">
      <w:pPr>
        <w:autoSpaceDE w:val="0"/>
        <w:autoSpaceDN w:val="0"/>
        <w:adjustRightInd w:val="0"/>
        <w:spacing w:after="0"/>
        <w:ind w:firstLine="708"/>
        <w:jc w:val="both"/>
        <w:rPr>
          <w:rFonts w:ascii="Times New Roman" w:eastAsia="Times New Roman" w:hAnsi="Times New Roman" w:cs="Times New Roman"/>
          <w:sz w:val="24"/>
          <w:szCs w:val="24"/>
        </w:rPr>
      </w:pPr>
      <w:r w:rsidRPr="008C510B">
        <w:rPr>
          <w:rFonts w:ascii="Times New Roman" w:eastAsia="Times New Roman" w:hAnsi="Times New Roman" w:cs="Times New Roman"/>
          <w:sz w:val="24"/>
          <w:szCs w:val="24"/>
        </w:rPr>
        <w:t>Основное содержание курса представлено следующими содержательными линиями: «Музыка в жизни человека», «Основные закономерности музыкального искусства», «Музыкальная картина мира».</w:t>
      </w:r>
    </w:p>
    <w:p w:rsidR="00A83F9A" w:rsidRPr="008C510B" w:rsidRDefault="00A83F9A" w:rsidP="008C510B">
      <w:pPr>
        <w:autoSpaceDE w:val="0"/>
        <w:autoSpaceDN w:val="0"/>
        <w:adjustRightInd w:val="0"/>
        <w:spacing w:after="0"/>
        <w:ind w:firstLine="708"/>
        <w:jc w:val="both"/>
        <w:rPr>
          <w:rFonts w:ascii="Times New Roman" w:eastAsia="Times New Roman" w:hAnsi="Times New Roman" w:cs="Times New Roman"/>
          <w:sz w:val="24"/>
          <w:szCs w:val="24"/>
        </w:rPr>
      </w:pPr>
      <w:r w:rsidRPr="008C510B">
        <w:rPr>
          <w:rFonts w:ascii="Times New Roman" w:eastAsia="Times New Roman" w:hAnsi="Times New Roman" w:cs="Times New Roman"/>
          <w:b/>
          <w:bCs/>
          <w:sz w:val="24"/>
          <w:szCs w:val="24"/>
        </w:rPr>
        <w:t xml:space="preserve">Музыка в жизни человека. </w:t>
      </w:r>
      <w:r w:rsidRPr="008C510B">
        <w:rPr>
          <w:rFonts w:ascii="Times New Roman" w:eastAsia="Times New Roman" w:hAnsi="Times New Roman" w:cs="Times New Roman"/>
          <w:sz w:val="24"/>
          <w:szCs w:val="24"/>
        </w:rPr>
        <w:t xml:space="preserve">Истоки возникновения музыки. Рождение музыки как естественное проявление человеческих чувств. Звучание окружающей жизни, природы, настроений, чувств и характера человека. Обобщенное представление об основных образно-эмоциональных сферах музыки и о многообразии музыкальных жанров и стилей. Песня, танец, марш и их разновидности. </w:t>
      </w:r>
      <w:proofErr w:type="spellStart"/>
      <w:r w:rsidRPr="008C510B">
        <w:rPr>
          <w:rFonts w:ascii="Times New Roman" w:eastAsia="Times New Roman" w:hAnsi="Times New Roman" w:cs="Times New Roman"/>
          <w:sz w:val="24"/>
          <w:szCs w:val="24"/>
        </w:rPr>
        <w:t>Песенность</w:t>
      </w:r>
      <w:proofErr w:type="spellEnd"/>
      <w:r w:rsidRPr="008C510B">
        <w:rPr>
          <w:rFonts w:ascii="Times New Roman" w:eastAsia="Times New Roman" w:hAnsi="Times New Roman" w:cs="Times New Roman"/>
          <w:sz w:val="24"/>
          <w:szCs w:val="24"/>
        </w:rPr>
        <w:t xml:space="preserve">, </w:t>
      </w:r>
      <w:proofErr w:type="spellStart"/>
      <w:r w:rsidRPr="008C510B">
        <w:rPr>
          <w:rFonts w:ascii="Times New Roman" w:eastAsia="Times New Roman" w:hAnsi="Times New Roman" w:cs="Times New Roman"/>
          <w:sz w:val="24"/>
          <w:szCs w:val="24"/>
        </w:rPr>
        <w:t>танцевальность</w:t>
      </w:r>
      <w:proofErr w:type="spellEnd"/>
      <w:r w:rsidRPr="008C510B">
        <w:rPr>
          <w:rFonts w:ascii="Times New Roman" w:eastAsia="Times New Roman" w:hAnsi="Times New Roman" w:cs="Times New Roman"/>
          <w:sz w:val="24"/>
          <w:szCs w:val="24"/>
        </w:rPr>
        <w:t xml:space="preserve">, </w:t>
      </w:r>
      <w:proofErr w:type="spellStart"/>
      <w:r w:rsidRPr="008C510B">
        <w:rPr>
          <w:rFonts w:ascii="Times New Roman" w:eastAsia="Times New Roman" w:hAnsi="Times New Roman" w:cs="Times New Roman"/>
          <w:sz w:val="24"/>
          <w:szCs w:val="24"/>
        </w:rPr>
        <w:t>маршевость</w:t>
      </w:r>
      <w:proofErr w:type="spellEnd"/>
      <w:r w:rsidRPr="008C510B">
        <w:rPr>
          <w:rFonts w:ascii="Times New Roman" w:eastAsia="Times New Roman" w:hAnsi="Times New Roman" w:cs="Times New Roman"/>
          <w:sz w:val="24"/>
          <w:szCs w:val="24"/>
        </w:rPr>
        <w:t xml:space="preserve">. Опера, балет, симфония, концерт, сюита, кантата, мюзикл. Отечественные народные музыкальные традиции. Народное творчество России. </w:t>
      </w:r>
      <w:proofErr w:type="gramStart"/>
      <w:r w:rsidRPr="008C510B">
        <w:rPr>
          <w:rFonts w:ascii="Times New Roman" w:eastAsia="Times New Roman" w:hAnsi="Times New Roman" w:cs="Times New Roman"/>
          <w:sz w:val="24"/>
          <w:szCs w:val="24"/>
        </w:rPr>
        <w:t>Музыкальный и поэтический фольклор: песни, танцы, действа, обряды, скороговорки, загадки, Игры-драматизации.</w:t>
      </w:r>
      <w:proofErr w:type="gramEnd"/>
      <w:r w:rsidRPr="008C510B">
        <w:rPr>
          <w:rFonts w:ascii="Times New Roman" w:eastAsia="Times New Roman" w:hAnsi="Times New Roman" w:cs="Times New Roman"/>
          <w:sz w:val="24"/>
          <w:szCs w:val="24"/>
        </w:rPr>
        <w:t xml:space="preserve">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A83F9A" w:rsidRPr="008C510B" w:rsidRDefault="00A83F9A" w:rsidP="008C510B">
      <w:pPr>
        <w:autoSpaceDE w:val="0"/>
        <w:autoSpaceDN w:val="0"/>
        <w:adjustRightInd w:val="0"/>
        <w:spacing w:after="0"/>
        <w:ind w:left="782"/>
        <w:jc w:val="both"/>
        <w:rPr>
          <w:rFonts w:ascii="Times New Roman" w:eastAsia="Times New Roman" w:hAnsi="Times New Roman" w:cs="Times New Roman"/>
          <w:b/>
          <w:bCs/>
          <w:sz w:val="24"/>
          <w:szCs w:val="24"/>
        </w:rPr>
      </w:pPr>
      <w:r w:rsidRPr="008C510B">
        <w:rPr>
          <w:rFonts w:ascii="Times New Roman" w:eastAsia="Calibri" w:hAnsi="Times New Roman" w:cs="Times New Roman"/>
          <w:b/>
          <w:bCs/>
          <w:sz w:val="24"/>
          <w:szCs w:val="24"/>
        </w:rPr>
        <w:t>О</w:t>
      </w:r>
      <w:r w:rsidRPr="008C510B">
        <w:rPr>
          <w:rFonts w:ascii="Times New Roman" w:eastAsia="Times New Roman" w:hAnsi="Times New Roman" w:cs="Times New Roman"/>
          <w:b/>
          <w:bCs/>
          <w:sz w:val="24"/>
          <w:szCs w:val="24"/>
        </w:rPr>
        <w:t>сновные закономерности музыкального искусства.</w:t>
      </w:r>
    </w:p>
    <w:p w:rsidR="00A83F9A" w:rsidRPr="008C510B" w:rsidRDefault="00A83F9A" w:rsidP="008C510B">
      <w:pPr>
        <w:autoSpaceDE w:val="0"/>
        <w:autoSpaceDN w:val="0"/>
        <w:adjustRightInd w:val="0"/>
        <w:spacing w:after="0"/>
        <w:ind w:firstLine="708"/>
        <w:jc w:val="both"/>
        <w:rPr>
          <w:rFonts w:ascii="Times New Roman" w:eastAsia="Times New Roman" w:hAnsi="Times New Roman" w:cs="Times New Roman"/>
          <w:sz w:val="24"/>
          <w:szCs w:val="24"/>
        </w:rPr>
      </w:pPr>
      <w:r w:rsidRPr="008C510B">
        <w:rPr>
          <w:rFonts w:ascii="Times New Roman" w:eastAsia="Times New Roman" w:hAnsi="Times New Roman" w:cs="Times New Roman"/>
          <w:sz w:val="24"/>
          <w:szCs w:val="24"/>
        </w:rPr>
        <w:t>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Интонации музыкальные и речевые. Сходство и различие. Интонация – источник музыкальной речи. Основные средства музыкальной выразительности (мелодия, ритм, темп, динамика, тембр, лад и др.). 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 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 Формы построения музыки как обобщенное выражение художественно-образного содержания произведений. Формы одночастные, двух и трехчастные, вариации, рондо и др.</w:t>
      </w:r>
    </w:p>
    <w:p w:rsidR="00A83F9A" w:rsidRPr="008C510B" w:rsidRDefault="00A83F9A" w:rsidP="008C510B">
      <w:pPr>
        <w:autoSpaceDE w:val="0"/>
        <w:autoSpaceDN w:val="0"/>
        <w:adjustRightInd w:val="0"/>
        <w:spacing w:after="0"/>
        <w:ind w:firstLine="708"/>
        <w:jc w:val="both"/>
        <w:rPr>
          <w:rFonts w:ascii="Times New Roman" w:eastAsia="Times New Roman" w:hAnsi="Times New Roman" w:cs="Times New Roman"/>
          <w:b/>
          <w:bCs/>
          <w:sz w:val="24"/>
          <w:szCs w:val="24"/>
        </w:rPr>
      </w:pPr>
      <w:r w:rsidRPr="008C510B">
        <w:rPr>
          <w:rFonts w:ascii="Times New Roman" w:eastAsia="Times New Roman" w:hAnsi="Times New Roman" w:cs="Times New Roman"/>
          <w:b/>
          <w:bCs/>
          <w:sz w:val="24"/>
          <w:szCs w:val="24"/>
        </w:rPr>
        <w:t>Музыкальная картина мира.</w:t>
      </w:r>
    </w:p>
    <w:p w:rsidR="00A83F9A" w:rsidRPr="008C510B" w:rsidRDefault="00A83F9A" w:rsidP="008C510B">
      <w:pPr>
        <w:autoSpaceDE w:val="0"/>
        <w:autoSpaceDN w:val="0"/>
        <w:adjustRightInd w:val="0"/>
        <w:spacing w:after="0"/>
        <w:ind w:firstLine="708"/>
        <w:jc w:val="both"/>
        <w:rPr>
          <w:rFonts w:ascii="Times New Roman" w:eastAsia="Times New Roman" w:hAnsi="Times New Roman" w:cs="Times New Roman"/>
          <w:sz w:val="24"/>
          <w:szCs w:val="24"/>
        </w:rPr>
      </w:pPr>
      <w:r w:rsidRPr="008C510B">
        <w:rPr>
          <w:rFonts w:ascii="Times New Roman" w:eastAsia="Times New Roman" w:hAnsi="Times New Roman" w:cs="Times New Roman"/>
          <w:sz w:val="24"/>
          <w:szCs w:val="24"/>
        </w:rP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 Различные виды музыки: вокальная, инструментальная, сольная, хоровая, оркестровая. Певческие голоса: детские,женские, мужские. Хоры: детский, женский, мужской, смешанный. Музыкальные инструменты. Оркестры: симфонический, духовой, народных инструментов. 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A83F9A" w:rsidRPr="008C510B" w:rsidRDefault="00A83F9A" w:rsidP="00117BF6">
      <w:pPr>
        <w:suppressAutoHyphens/>
        <w:spacing w:after="0"/>
        <w:ind w:left="720"/>
        <w:jc w:val="center"/>
        <w:rPr>
          <w:rFonts w:ascii="Times New Roman" w:eastAsia="Calibri" w:hAnsi="Times New Roman" w:cs="Times New Roman"/>
          <w:b/>
          <w:sz w:val="24"/>
          <w:szCs w:val="24"/>
          <w:lang w:eastAsia="ar-SA"/>
        </w:rPr>
      </w:pPr>
      <w:r w:rsidRPr="008C510B">
        <w:rPr>
          <w:rFonts w:ascii="Times New Roman" w:eastAsia="Calibri" w:hAnsi="Times New Roman" w:cs="Times New Roman"/>
          <w:b/>
          <w:sz w:val="24"/>
          <w:szCs w:val="24"/>
          <w:lang w:eastAsia="ar-SA"/>
        </w:rPr>
        <w:t>Учебно-тематический план</w:t>
      </w:r>
    </w:p>
    <w:tbl>
      <w:tblPr>
        <w:tblW w:w="142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
        <w:gridCol w:w="445"/>
        <w:gridCol w:w="230"/>
        <w:gridCol w:w="401"/>
        <w:gridCol w:w="3851"/>
        <w:gridCol w:w="850"/>
        <w:gridCol w:w="2128"/>
        <w:gridCol w:w="2266"/>
        <w:gridCol w:w="710"/>
        <w:gridCol w:w="3339"/>
      </w:tblGrid>
      <w:tr w:rsidR="00A83F9A" w:rsidRPr="008C510B" w:rsidTr="00117BF6">
        <w:trPr>
          <w:gridAfter w:val="1"/>
          <w:wAfter w:w="3339" w:type="dxa"/>
          <w:trHeight w:val="262"/>
        </w:trPr>
        <w:tc>
          <w:tcPr>
            <w:tcW w:w="709" w:type="dxa"/>
            <w:gridSpan w:val="3"/>
            <w:tcBorders>
              <w:top w:val="single" w:sz="4" w:space="0" w:color="auto"/>
              <w:left w:val="single" w:sz="4" w:space="0" w:color="auto"/>
              <w:bottom w:val="single" w:sz="4" w:space="0" w:color="auto"/>
              <w:right w:val="single" w:sz="4" w:space="0" w:color="auto"/>
            </w:tcBorders>
            <w:hideMark/>
          </w:tcPr>
          <w:p w:rsidR="00A83F9A" w:rsidRPr="008C510B" w:rsidRDefault="00A83F9A"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 п.п.</w:t>
            </w:r>
          </w:p>
        </w:tc>
        <w:tc>
          <w:tcPr>
            <w:tcW w:w="7230"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Название раздела</w:t>
            </w:r>
          </w:p>
        </w:tc>
        <w:tc>
          <w:tcPr>
            <w:tcW w:w="2976" w:type="dxa"/>
            <w:gridSpan w:val="2"/>
            <w:tcBorders>
              <w:top w:val="single" w:sz="4" w:space="0" w:color="auto"/>
              <w:left w:val="single" w:sz="4" w:space="0" w:color="auto"/>
              <w:bottom w:val="single" w:sz="4" w:space="0" w:color="auto"/>
              <w:right w:val="single" w:sz="4" w:space="0" w:color="auto"/>
            </w:tcBorders>
            <w:hideMark/>
          </w:tcPr>
          <w:p w:rsidR="00A83F9A" w:rsidRPr="008C510B" w:rsidRDefault="00A83F9A"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Количество часов</w:t>
            </w:r>
          </w:p>
        </w:tc>
      </w:tr>
      <w:tr w:rsidR="00A83F9A" w:rsidRPr="008C510B" w:rsidTr="00117BF6">
        <w:trPr>
          <w:gridAfter w:val="1"/>
          <w:wAfter w:w="3339" w:type="dxa"/>
          <w:trHeight w:val="262"/>
        </w:trPr>
        <w:tc>
          <w:tcPr>
            <w:tcW w:w="10915" w:type="dxa"/>
            <w:gridSpan w:val="9"/>
            <w:tcBorders>
              <w:top w:val="single" w:sz="4" w:space="0" w:color="auto"/>
              <w:left w:val="single" w:sz="4" w:space="0" w:color="auto"/>
              <w:bottom w:val="single" w:sz="4" w:space="0" w:color="auto"/>
              <w:right w:val="single" w:sz="4" w:space="0" w:color="auto"/>
            </w:tcBorders>
            <w:hideMark/>
          </w:tcPr>
          <w:p w:rsidR="00A83F9A" w:rsidRPr="00117BF6" w:rsidRDefault="008C510B" w:rsidP="00117BF6">
            <w:pPr>
              <w:spacing w:after="0"/>
              <w:jc w:val="center"/>
              <w:rPr>
                <w:rFonts w:ascii="Times New Roman" w:eastAsia="Calibri" w:hAnsi="Times New Roman" w:cs="Times New Roman"/>
                <w:b/>
                <w:sz w:val="24"/>
                <w:szCs w:val="24"/>
              </w:rPr>
            </w:pPr>
            <w:r w:rsidRPr="00117BF6">
              <w:rPr>
                <w:rFonts w:ascii="Times New Roman" w:eastAsia="Calibri" w:hAnsi="Times New Roman" w:cs="Times New Roman"/>
                <w:b/>
                <w:sz w:val="24"/>
                <w:szCs w:val="24"/>
              </w:rPr>
              <w:t xml:space="preserve">1 </w:t>
            </w:r>
            <w:r w:rsidR="00A83F9A" w:rsidRPr="00117BF6">
              <w:rPr>
                <w:rFonts w:ascii="Times New Roman" w:eastAsia="Calibri" w:hAnsi="Times New Roman" w:cs="Times New Roman"/>
                <w:b/>
                <w:sz w:val="24"/>
                <w:szCs w:val="24"/>
              </w:rPr>
              <w:t>класс</w:t>
            </w:r>
          </w:p>
        </w:tc>
      </w:tr>
      <w:tr w:rsidR="00A83F9A" w:rsidRPr="008C510B" w:rsidTr="00117BF6">
        <w:trPr>
          <w:gridAfter w:val="1"/>
          <w:wAfter w:w="3339" w:type="dxa"/>
          <w:trHeight w:val="262"/>
        </w:trPr>
        <w:tc>
          <w:tcPr>
            <w:tcW w:w="709" w:type="dxa"/>
            <w:gridSpan w:val="3"/>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w:t>
            </w:r>
          </w:p>
        </w:tc>
        <w:tc>
          <w:tcPr>
            <w:tcW w:w="7230"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 Муза вечная со мной</w:t>
            </w:r>
          </w:p>
        </w:tc>
        <w:tc>
          <w:tcPr>
            <w:tcW w:w="2976" w:type="dxa"/>
            <w:gridSpan w:val="2"/>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9</w:t>
            </w:r>
          </w:p>
        </w:tc>
      </w:tr>
      <w:tr w:rsidR="00A83F9A" w:rsidRPr="008C510B" w:rsidTr="00117BF6">
        <w:trPr>
          <w:gridAfter w:val="1"/>
          <w:wAfter w:w="3339" w:type="dxa"/>
          <w:trHeight w:val="262"/>
        </w:trPr>
        <w:tc>
          <w:tcPr>
            <w:tcW w:w="709" w:type="dxa"/>
            <w:gridSpan w:val="3"/>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2</w:t>
            </w:r>
          </w:p>
        </w:tc>
        <w:tc>
          <w:tcPr>
            <w:tcW w:w="7230"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Движение в музыке, изобразительность</w:t>
            </w:r>
          </w:p>
        </w:tc>
        <w:tc>
          <w:tcPr>
            <w:tcW w:w="2976" w:type="dxa"/>
            <w:gridSpan w:val="2"/>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7</w:t>
            </w:r>
          </w:p>
        </w:tc>
      </w:tr>
      <w:tr w:rsidR="00A83F9A" w:rsidRPr="008C510B" w:rsidTr="00117BF6">
        <w:trPr>
          <w:gridAfter w:val="1"/>
          <w:wAfter w:w="3339" w:type="dxa"/>
          <w:trHeight w:val="262"/>
        </w:trPr>
        <w:tc>
          <w:tcPr>
            <w:tcW w:w="709" w:type="dxa"/>
            <w:gridSpan w:val="3"/>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3</w:t>
            </w:r>
          </w:p>
        </w:tc>
        <w:tc>
          <w:tcPr>
            <w:tcW w:w="7230"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 чем говорит музыка</w:t>
            </w:r>
          </w:p>
        </w:tc>
        <w:tc>
          <w:tcPr>
            <w:tcW w:w="2976" w:type="dxa"/>
            <w:gridSpan w:val="2"/>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9</w:t>
            </w:r>
          </w:p>
        </w:tc>
      </w:tr>
      <w:tr w:rsidR="00A83F9A" w:rsidRPr="008C510B" w:rsidTr="00117BF6">
        <w:trPr>
          <w:gridAfter w:val="1"/>
          <w:wAfter w:w="3339" w:type="dxa"/>
          <w:trHeight w:val="262"/>
        </w:trPr>
        <w:tc>
          <w:tcPr>
            <w:tcW w:w="709" w:type="dxa"/>
            <w:gridSpan w:val="3"/>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4</w:t>
            </w:r>
          </w:p>
        </w:tc>
        <w:tc>
          <w:tcPr>
            <w:tcW w:w="7230"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Музыкальная речь</w:t>
            </w:r>
          </w:p>
        </w:tc>
        <w:tc>
          <w:tcPr>
            <w:tcW w:w="2976" w:type="dxa"/>
            <w:gridSpan w:val="2"/>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8</w:t>
            </w:r>
          </w:p>
        </w:tc>
      </w:tr>
      <w:tr w:rsidR="00A83F9A" w:rsidRPr="008C510B" w:rsidTr="00117BF6">
        <w:trPr>
          <w:gridAfter w:val="1"/>
          <w:wAfter w:w="3339" w:type="dxa"/>
          <w:trHeight w:val="262"/>
        </w:trPr>
        <w:tc>
          <w:tcPr>
            <w:tcW w:w="7939" w:type="dxa"/>
            <w:gridSpan w:val="7"/>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Итого</w:t>
            </w:r>
          </w:p>
        </w:tc>
        <w:tc>
          <w:tcPr>
            <w:tcW w:w="2976" w:type="dxa"/>
            <w:gridSpan w:val="2"/>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33</w:t>
            </w:r>
          </w:p>
        </w:tc>
      </w:tr>
      <w:tr w:rsidR="00A83F9A" w:rsidRPr="008C510B" w:rsidTr="00117BF6">
        <w:trPr>
          <w:gridBefore w:val="1"/>
          <w:wBefore w:w="34" w:type="dxa"/>
          <w:trHeight w:val="148"/>
        </w:trPr>
        <w:tc>
          <w:tcPr>
            <w:tcW w:w="445"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c>
          <w:tcPr>
            <w:tcW w:w="631" w:type="dxa"/>
            <w:gridSpan w:val="2"/>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c>
          <w:tcPr>
            <w:tcW w:w="3851"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c>
          <w:tcPr>
            <w:tcW w:w="8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c>
          <w:tcPr>
            <w:tcW w:w="4394" w:type="dxa"/>
            <w:gridSpan w:val="2"/>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c>
          <w:tcPr>
            <w:tcW w:w="4049" w:type="dxa"/>
            <w:gridSpan w:val="2"/>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bl>
    <w:p w:rsidR="00117BF6" w:rsidRDefault="00117BF6" w:rsidP="008C510B">
      <w:pPr>
        <w:spacing w:after="0"/>
        <w:jc w:val="both"/>
        <w:rPr>
          <w:rFonts w:ascii="Times New Roman" w:eastAsia="Calibri" w:hAnsi="Times New Roman" w:cs="Times New Roman"/>
          <w:sz w:val="24"/>
          <w:szCs w:val="24"/>
        </w:rPr>
      </w:pPr>
    </w:p>
    <w:p w:rsidR="00117BF6" w:rsidRDefault="00117BF6" w:rsidP="008C510B">
      <w:pPr>
        <w:spacing w:after="0"/>
        <w:jc w:val="both"/>
        <w:rPr>
          <w:rFonts w:ascii="Times New Roman" w:eastAsia="Calibri" w:hAnsi="Times New Roman" w:cs="Times New Roman"/>
          <w:sz w:val="24"/>
          <w:szCs w:val="24"/>
        </w:rPr>
      </w:pPr>
    </w:p>
    <w:p w:rsidR="00117BF6" w:rsidRDefault="00117BF6" w:rsidP="008C510B">
      <w:pPr>
        <w:spacing w:after="0"/>
        <w:jc w:val="both"/>
        <w:rPr>
          <w:rFonts w:ascii="Times New Roman" w:eastAsia="Calibri" w:hAnsi="Times New Roman" w:cs="Times New Roman"/>
          <w:sz w:val="24"/>
          <w:szCs w:val="24"/>
        </w:rPr>
      </w:pPr>
    </w:p>
    <w:p w:rsidR="00117BF6" w:rsidRDefault="00117BF6" w:rsidP="008C510B">
      <w:pPr>
        <w:spacing w:after="0"/>
        <w:jc w:val="both"/>
        <w:rPr>
          <w:rFonts w:ascii="Times New Roman" w:eastAsia="Calibri" w:hAnsi="Times New Roman" w:cs="Times New Roman"/>
          <w:sz w:val="24"/>
          <w:szCs w:val="24"/>
        </w:rPr>
      </w:pPr>
    </w:p>
    <w:p w:rsidR="00117BF6" w:rsidRPr="008C510B" w:rsidRDefault="00117BF6" w:rsidP="008C510B">
      <w:pPr>
        <w:spacing w:after="0"/>
        <w:jc w:val="both"/>
        <w:rPr>
          <w:rFonts w:ascii="Times New Roman" w:eastAsia="Calibri" w:hAnsi="Times New Roman" w:cs="Times New Roman"/>
          <w:sz w:val="24"/>
          <w:szCs w:val="24"/>
        </w:rPr>
        <w:sectPr w:rsidR="00117BF6" w:rsidRPr="008C510B" w:rsidSect="008C510B">
          <w:pgSz w:w="11906" w:h="16838"/>
          <w:pgMar w:top="567" w:right="567" w:bottom="567" w:left="567" w:header="709" w:footer="709" w:gutter="0"/>
          <w:cols w:space="720"/>
        </w:sectPr>
      </w:pPr>
    </w:p>
    <w:tbl>
      <w:tblPr>
        <w:tblpPr w:leftFromText="180" w:rightFromText="180" w:vertAnchor="text" w:horzAnchor="margin" w:tblpY="-70"/>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
        <w:gridCol w:w="1699"/>
        <w:gridCol w:w="6"/>
        <w:gridCol w:w="1983"/>
        <w:gridCol w:w="1703"/>
        <w:gridCol w:w="1843"/>
        <w:gridCol w:w="2835"/>
        <w:gridCol w:w="3115"/>
        <w:gridCol w:w="1565"/>
        <w:gridCol w:w="47"/>
        <w:gridCol w:w="70"/>
        <w:gridCol w:w="53"/>
        <w:gridCol w:w="396"/>
      </w:tblGrid>
      <w:tr w:rsidR="00117BF6" w:rsidRPr="008C510B" w:rsidTr="00F3714D">
        <w:trPr>
          <w:trHeight w:val="345"/>
        </w:trPr>
        <w:tc>
          <w:tcPr>
            <w:tcW w:w="16126" w:type="dxa"/>
            <w:gridSpan w:val="13"/>
            <w:tcBorders>
              <w:top w:val="single" w:sz="4" w:space="0" w:color="auto"/>
              <w:left w:val="single" w:sz="4" w:space="0" w:color="auto"/>
              <w:bottom w:val="single" w:sz="4" w:space="0" w:color="auto"/>
              <w:right w:val="single" w:sz="4" w:space="0" w:color="auto"/>
            </w:tcBorders>
            <w:vAlign w:val="center"/>
          </w:tcPr>
          <w:p w:rsidR="00117BF6" w:rsidRDefault="00117BF6" w:rsidP="00117BF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КАЛЕНДАРНО – ТЕМАТИЧЕСКОЕ ПЛАНИРОВАНИЕ</w:t>
            </w:r>
          </w:p>
          <w:p w:rsidR="00117BF6" w:rsidRPr="008C510B" w:rsidRDefault="00117BF6" w:rsidP="00117BF6">
            <w:pPr>
              <w:spacing w:after="0"/>
              <w:jc w:val="center"/>
              <w:rPr>
                <w:rFonts w:ascii="Times New Roman" w:eastAsia="Calibri" w:hAnsi="Times New Roman" w:cs="Times New Roman"/>
                <w:b/>
                <w:sz w:val="24"/>
                <w:szCs w:val="24"/>
              </w:rPr>
            </w:pPr>
          </w:p>
        </w:tc>
      </w:tr>
      <w:tr w:rsidR="00117BF6" w:rsidRPr="008C510B" w:rsidTr="00FC3097">
        <w:trPr>
          <w:trHeight w:val="345"/>
        </w:trPr>
        <w:tc>
          <w:tcPr>
            <w:tcW w:w="812" w:type="dxa"/>
            <w:vMerge w:val="restart"/>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ind w:left="317" w:hanging="317"/>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 </w:t>
            </w:r>
          </w:p>
        </w:tc>
        <w:tc>
          <w:tcPr>
            <w:tcW w:w="1699" w:type="dxa"/>
            <w:vMerge w:val="restart"/>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Дата</w:t>
            </w:r>
          </w:p>
        </w:tc>
        <w:tc>
          <w:tcPr>
            <w:tcW w:w="198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Тема, тип и вид урока</w:t>
            </w:r>
          </w:p>
        </w:tc>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Решаемые задачи, цель</w:t>
            </w:r>
          </w:p>
        </w:tc>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Планируемые результаты (в соответствии с ФГОС)</w:t>
            </w:r>
          </w:p>
        </w:tc>
      </w:tr>
      <w:tr w:rsidR="00117BF6" w:rsidRPr="008C510B" w:rsidTr="00FC3097">
        <w:trPr>
          <w:trHeight w:val="975"/>
        </w:trPr>
        <w:tc>
          <w:tcPr>
            <w:tcW w:w="812" w:type="dxa"/>
            <w:vMerge/>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p>
        </w:tc>
        <w:tc>
          <w:tcPr>
            <w:tcW w:w="1989" w:type="dxa"/>
            <w:gridSpan w:val="2"/>
            <w:vMerge/>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Понятия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Предметные результаты</w:t>
            </w:r>
          </w:p>
        </w:tc>
        <w:tc>
          <w:tcPr>
            <w:tcW w:w="3115"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Универсальные учебные действия (УУД)</w:t>
            </w:r>
          </w:p>
        </w:tc>
        <w:tc>
          <w:tcPr>
            <w:tcW w:w="2131" w:type="dxa"/>
            <w:gridSpan w:val="5"/>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Личностные результаты    (не оцениваются)</w:t>
            </w:r>
          </w:p>
        </w:tc>
      </w:tr>
      <w:tr w:rsidR="00117BF6" w:rsidRPr="008C510B" w:rsidTr="00FC3097">
        <w:trPr>
          <w:trHeight w:val="326"/>
        </w:trPr>
        <w:tc>
          <w:tcPr>
            <w:tcW w:w="812"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1</w:t>
            </w:r>
          </w:p>
        </w:tc>
        <w:tc>
          <w:tcPr>
            <w:tcW w:w="1699"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2</w:t>
            </w:r>
          </w:p>
        </w:tc>
        <w:tc>
          <w:tcPr>
            <w:tcW w:w="1989" w:type="dxa"/>
            <w:gridSpan w:val="2"/>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3</w:t>
            </w:r>
          </w:p>
        </w:tc>
        <w:tc>
          <w:tcPr>
            <w:tcW w:w="1703"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4</w:t>
            </w:r>
          </w:p>
        </w:tc>
        <w:tc>
          <w:tcPr>
            <w:tcW w:w="1842"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6</w:t>
            </w:r>
          </w:p>
        </w:tc>
        <w:tc>
          <w:tcPr>
            <w:tcW w:w="3115" w:type="dxa"/>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7</w:t>
            </w:r>
          </w:p>
        </w:tc>
        <w:tc>
          <w:tcPr>
            <w:tcW w:w="2131" w:type="dxa"/>
            <w:gridSpan w:val="5"/>
            <w:tcBorders>
              <w:top w:val="single" w:sz="4" w:space="0" w:color="auto"/>
              <w:left w:val="single" w:sz="4" w:space="0" w:color="auto"/>
              <w:bottom w:val="single" w:sz="4" w:space="0" w:color="auto"/>
              <w:right w:val="single" w:sz="4" w:space="0" w:color="auto"/>
            </w:tcBorders>
            <w:vAlign w:val="center"/>
            <w:hideMark/>
          </w:tcPr>
          <w:p w:rsidR="00117BF6" w:rsidRPr="008C510B" w:rsidRDefault="00117BF6" w:rsidP="00117BF6">
            <w:pPr>
              <w:spacing w:after="0"/>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8</w:t>
            </w:r>
          </w:p>
        </w:tc>
      </w:tr>
      <w:tr w:rsidR="00117BF6" w:rsidRPr="008C510B" w:rsidTr="00081FBB">
        <w:trPr>
          <w:trHeight w:val="326"/>
        </w:trPr>
        <w:tc>
          <w:tcPr>
            <w:tcW w:w="16126" w:type="dxa"/>
            <w:gridSpan w:val="13"/>
            <w:tcBorders>
              <w:top w:val="single" w:sz="4" w:space="0" w:color="auto"/>
              <w:left w:val="single" w:sz="4" w:space="0" w:color="auto"/>
              <w:bottom w:val="single" w:sz="4" w:space="0" w:color="auto"/>
              <w:right w:val="single" w:sz="4" w:space="0" w:color="auto"/>
            </w:tcBorders>
            <w:vAlign w:val="center"/>
          </w:tcPr>
          <w:p w:rsidR="00117BF6" w:rsidRPr="008C510B" w:rsidRDefault="00117BF6" w:rsidP="00117BF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Раздел 1 «И муза вечная со мной» - 9 часов</w:t>
            </w:r>
          </w:p>
        </w:tc>
      </w:tr>
      <w:tr w:rsidR="00117BF6" w:rsidRPr="008C510B" w:rsidTr="00FC3097">
        <w:trPr>
          <w:cantSplit/>
          <w:trHeight w:val="3435"/>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 муза вечная со мной!». Изучение и первичное закрепление новых знаний; урок-путешествие</w:t>
            </w:r>
          </w:p>
          <w:p w:rsidR="00117BF6" w:rsidRPr="008C510B" w:rsidRDefault="00117BF6" w:rsidP="00117BF6">
            <w:pPr>
              <w:spacing w:after="0"/>
              <w:jc w:val="both"/>
              <w:rPr>
                <w:rFonts w:ascii="Times New Roman" w:eastAsia="Calibri" w:hAnsi="Times New Roman" w:cs="Times New Roman"/>
                <w:sz w:val="24"/>
                <w:szCs w:val="24"/>
              </w:rPr>
            </w:pPr>
          </w:p>
          <w:p w:rsidR="00117BF6" w:rsidRPr="008C510B" w:rsidRDefault="00117BF6" w:rsidP="00117BF6">
            <w:pPr>
              <w:spacing w:after="0"/>
              <w:jc w:val="both"/>
              <w:rPr>
                <w:rFonts w:ascii="Times New Roman" w:eastAsia="Calibri" w:hAnsi="Times New Roman" w:cs="Times New Roman"/>
                <w:sz w:val="24"/>
                <w:szCs w:val="24"/>
              </w:rPr>
            </w:pPr>
          </w:p>
          <w:p w:rsidR="00117BF6" w:rsidRPr="008C510B" w:rsidRDefault="00117BF6" w:rsidP="00117BF6">
            <w:pPr>
              <w:spacing w:after="0"/>
              <w:jc w:val="both"/>
              <w:rPr>
                <w:rFonts w:ascii="Times New Roman" w:eastAsia="Calibri"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воспринимать музыку? Что такое музыка?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дать понятие о звуке, о музыке как виде искусства; развивать устойчивый интерес  к музыкальным занятиям; пробуждать эмоциональный отклик на музыку разных жанров</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Композитор, исполнитель</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слушатель,</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звуки шумовые и музыкальные</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слушать музыку на примере произведения П. И. Чайковского «Щелкунчик» (фрагменты); размышлять об истоках возникновения музыкального искусства; правилам поведения и пения на уроке; наблюдать за музыкой в жизни человека и звучанием природы.</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Познакомятся с назначением основных учебных принадлежностей и правилам их использования.</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выполнять учебные действия в качестве слушателя. </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использовать общие приемы решения задач; ориентироваться в информационном материале учебника.</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sz w:val="24"/>
                <w:szCs w:val="24"/>
              </w:rPr>
              <w:t>: адекватно оценивать собственное поведение; воспринимать музыкальное произведение и мнение других людей о музыке.</w:t>
            </w:r>
          </w:p>
        </w:tc>
        <w:tc>
          <w:tcPr>
            <w:tcW w:w="2131" w:type="dxa"/>
            <w:gridSpan w:val="5"/>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Адекватная мотивация учебной деятельности.      Я – слушатель.</w:t>
            </w:r>
          </w:p>
        </w:tc>
      </w:tr>
      <w:tr w:rsidR="00117BF6" w:rsidRPr="008C510B" w:rsidTr="00FC3097">
        <w:trPr>
          <w:cantSplit/>
          <w:trHeight w:val="2252"/>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«3 кита» в музыке.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Изучение и закрепление новых знаний; урок-игра</w:t>
            </w:r>
          </w:p>
          <w:p w:rsidR="00117BF6" w:rsidRPr="008C510B" w:rsidRDefault="00117BF6" w:rsidP="00117BF6">
            <w:pPr>
              <w:spacing w:after="0"/>
              <w:jc w:val="both"/>
              <w:rPr>
                <w:rFonts w:ascii="Times New Roman" w:eastAsia="Calibri"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определить жанр: песня, танец, марш.</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дать понятия о простейших жанрах, способах определения жанра. </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Песня, танец,марш.</w:t>
            </w:r>
          </w:p>
        </w:tc>
        <w:tc>
          <w:tcPr>
            <w:tcW w:w="2835"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определять характерныечерты жанров музыки  (на примере произведений   П.И. Чайковского,  С.С. Прокофьева). Сравнивать  музыкальные произведения различных жанров и стилей.</w:t>
            </w:r>
          </w:p>
          <w:p w:rsidR="00117BF6" w:rsidRPr="008C510B" w:rsidRDefault="00117BF6" w:rsidP="00117BF6">
            <w:pPr>
              <w:spacing w:after="0"/>
              <w:jc w:val="both"/>
              <w:rPr>
                <w:rFonts w:ascii="Times New Roman" w:eastAsia="Calibri" w:hAnsi="Times New Roman" w:cs="Times New Roman"/>
                <w:sz w:val="24"/>
                <w:szCs w:val="24"/>
              </w:rPr>
            </w:pPr>
          </w:p>
        </w:tc>
        <w:tc>
          <w:tcPr>
            <w:tcW w:w="3115"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формировать и 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использовать общие приёмы решения исполнительской задачи.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принимать различные позиции во взаимодействии (с помощью педагога).</w:t>
            </w:r>
          </w:p>
          <w:p w:rsidR="00117BF6" w:rsidRPr="008C510B" w:rsidRDefault="00117BF6" w:rsidP="00117BF6">
            <w:pPr>
              <w:spacing w:after="0"/>
              <w:jc w:val="both"/>
              <w:rPr>
                <w:rFonts w:ascii="Times New Roman" w:eastAsia="Calibri" w:hAnsi="Times New Roman" w:cs="Times New Roman"/>
                <w:b/>
                <w:sz w:val="24"/>
                <w:szCs w:val="24"/>
              </w:rPr>
            </w:pPr>
          </w:p>
        </w:tc>
        <w:tc>
          <w:tcPr>
            <w:tcW w:w="2131" w:type="dxa"/>
            <w:gridSpan w:val="5"/>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Продуктивное сотрудничество, общение, взаимодействие со сверстниками при решении различных творческих и музыкальных задач.</w:t>
            </w:r>
          </w:p>
        </w:tc>
      </w:tr>
      <w:tr w:rsidR="00117BF6" w:rsidRPr="008C510B" w:rsidTr="00FC3097">
        <w:trPr>
          <w:cantSplit/>
          <w:trHeight w:val="2261"/>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3</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Марш. </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Закрепление знаний, выработка умений и навыков;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Особенности маршевой музыки.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раскрыть характерные особенности марша, общее и различия в разных маршах.</w:t>
            </w:r>
          </w:p>
        </w:tc>
        <w:tc>
          <w:tcPr>
            <w:tcW w:w="184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Марш-музыка для ходьбы.</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Отличие в характере.</w:t>
            </w:r>
          </w:p>
          <w:p w:rsidR="00117BF6" w:rsidRPr="008C510B" w:rsidRDefault="00117BF6" w:rsidP="00117BF6">
            <w:pPr>
              <w:spacing w:after="0"/>
              <w:jc w:val="both"/>
              <w:rPr>
                <w:rFonts w:ascii="Times New Roman" w:eastAsia="Calibri"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Научатся: </w:t>
            </w:r>
            <w:proofErr w:type="gramStart"/>
            <w:r w:rsidRPr="008C510B">
              <w:rPr>
                <w:rFonts w:ascii="Times New Roman" w:eastAsia="Calibri" w:hAnsi="Times New Roman" w:cs="Times New Roman"/>
                <w:sz w:val="24"/>
                <w:szCs w:val="24"/>
              </w:rPr>
              <w:t>определять</w:t>
            </w:r>
            <w:proofErr w:type="gramEnd"/>
            <w:r w:rsidRPr="008C510B">
              <w:rPr>
                <w:rFonts w:ascii="Times New Roman" w:eastAsia="Calibri" w:hAnsi="Times New Roman" w:cs="Times New Roman"/>
                <w:sz w:val="24"/>
                <w:szCs w:val="24"/>
              </w:rPr>
              <w:t xml:space="preserve"> для кого написан марш (характер, настроение) Марш  спортивный, детский, футбольный, игрушечный (музыка П.И. Чайковского «Марш деревянных солдатиков»</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выбирать действия в соответствии с поставленной задачей и условиями её реализации.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ориентироваться в разнообразии способов  решения задачи.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использовать речь  для регуляции своего действия, ставить вопросы (с помощью педагога).</w:t>
            </w:r>
          </w:p>
        </w:tc>
        <w:tc>
          <w:tcPr>
            <w:tcW w:w="2131" w:type="dxa"/>
            <w:gridSpan w:val="5"/>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интерес  к отдельным видам музыкально- практической деятельности.</w:t>
            </w:r>
          </w:p>
        </w:tc>
      </w:tr>
      <w:tr w:rsidR="00117BF6" w:rsidRPr="008C510B" w:rsidTr="00FC3097">
        <w:trPr>
          <w:cantSplit/>
          <w:trHeight w:val="2260"/>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4</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Танец. Виды танца.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Изучение и закрепление новых знаний;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Особенности танцевальной музыки: ритмы, характер, размер.</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раскрыть характерные особенности  танцевальной музыки.</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Танцы: вальс, полька, плясовая, доля в музыке.</w:t>
            </w:r>
          </w:p>
        </w:tc>
        <w:tc>
          <w:tcPr>
            <w:tcW w:w="2835"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 xml:space="preserve">определятьхарактерные черты  разных танцев </w:t>
            </w:r>
            <w:proofErr w:type="gramStart"/>
            <w:r w:rsidRPr="008C510B">
              <w:rPr>
                <w:rFonts w:ascii="Times New Roman" w:eastAsia="Calibri" w:hAnsi="Times New Roman" w:cs="Times New Roman"/>
                <w:sz w:val="24"/>
                <w:szCs w:val="24"/>
              </w:rPr>
              <w:t xml:space="preserve">( </w:t>
            </w:r>
            <w:proofErr w:type="gramEnd"/>
            <w:r w:rsidRPr="008C510B">
              <w:rPr>
                <w:rFonts w:ascii="Times New Roman" w:eastAsia="Calibri" w:hAnsi="Times New Roman" w:cs="Times New Roman"/>
                <w:sz w:val="24"/>
                <w:szCs w:val="24"/>
              </w:rPr>
              <w:t>на примере  «Вальса-шутки» Шостаковича Д.Д., русской плясовой, польки)</w:t>
            </w:r>
          </w:p>
          <w:p w:rsidR="00117BF6" w:rsidRPr="008C510B" w:rsidRDefault="00117BF6" w:rsidP="00117BF6">
            <w:pPr>
              <w:spacing w:after="0"/>
              <w:jc w:val="both"/>
              <w:rPr>
                <w:rFonts w:ascii="Times New Roman" w:eastAsia="Calibri" w:hAnsi="Times New Roman" w:cs="Times New Roman"/>
                <w:b/>
                <w:sz w:val="24"/>
                <w:szCs w:val="24"/>
              </w:rPr>
            </w:pP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формировать иудерживать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Познавательные: </w:t>
            </w:r>
            <w:r w:rsidRPr="008C510B">
              <w:rPr>
                <w:rFonts w:ascii="Times New Roman" w:eastAsia="Calibri" w:hAnsi="Times New Roman" w:cs="Times New Roman"/>
                <w:sz w:val="24"/>
                <w:szCs w:val="24"/>
              </w:rPr>
              <w:t>ориентироваться  в разнообразии способов решения задач.</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проявлять активность в решении познавательных задач.</w:t>
            </w:r>
          </w:p>
        </w:tc>
        <w:tc>
          <w:tcPr>
            <w:tcW w:w="2131" w:type="dxa"/>
            <w:gridSpan w:val="5"/>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Развитие мотивов музыкально-учеб-ной деятельности и реализация творческого потенциала в процессе коллективного </w:t>
            </w:r>
            <w:proofErr w:type="spellStart"/>
            <w:r w:rsidRPr="008C510B">
              <w:rPr>
                <w:rFonts w:ascii="Times New Roman" w:eastAsia="Calibri" w:hAnsi="Times New Roman" w:cs="Times New Roman"/>
                <w:sz w:val="24"/>
                <w:szCs w:val="24"/>
              </w:rPr>
              <w:t>музицирования</w:t>
            </w:r>
            <w:proofErr w:type="spellEnd"/>
            <w:r w:rsidRPr="008C510B">
              <w:rPr>
                <w:rFonts w:ascii="Times New Roman" w:eastAsia="Calibri" w:hAnsi="Times New Roman" w:cs="Times New Roman"/>
                <w:sz w:val="24"/>
                <w:szCs w:val="24"/>
              </w:rPr>
              <w:t>.</w:t>
            </w:r>
          </w:p>
        </w:tc>
      </w:tr>
      <w:tr w:rsidR="00117BF6" w:rsidRPr="008C510B" w:rsidTr="00FC3097">
        <w:trPr>
          <w:cantSplit/>
          <w:trHeight w:val="1485"/>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5</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Песня. Изучение нового </w:t>
            </w:r>
            <w:proofErr w:type="gramStart"/>
            <w:r w:rsidRPr="008C510B">
              <w:rPr>
                <w:rFonts w:ascii="Times New Roman" w:eastAsia="Calibri" w:hAnsi="Times New Roman" w:cs="Times New Roman"/>
                <w:sz w:val="24"/>
                <w:szCs w:val="24"/>
              </w:rPr>
              <w:t>мате-риала</w:t>
            </w:r>
            <w:proofErr w:type="gramEnd"/>
            <w:r w:rsidRPr="008C510B">
              <w:rPr>
                <w:rFonts w:ascii="Times New Roman" w:eastAsia="Calibri" w:hAnsi="Times New Roman" w:cs="Times New Roman"/>
                <w:sz w:val="24"/>
                <w:szCs w:val="24"/>
              </w:rPr>
              <w:t>; урок-экскурсия</w:t>
            </w:r>
          </w:p>
        </w:tc>
        <w:tc>
          <w:tcPr>
            <w:tcW w:w="1703"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Как песня отражает жизнь, чувства </w:t>
            </w:r>
            <w:proofErr w:type="gramStart"/>
            <w:r w:rsidRPr="008C510B">
              <w:rPr>
                <w:rFonts w:ascii="Times New Roman" w:eastAsia="Calibri" w:hAnsi="Times New Roman" w:cs="Times New Roman"/>
                <w:sz w:val="24"/>
                <w:szCs w:val="24"/>
              </w:rPr>
              <w:t>чело-века</w:t>
            </w:r>
            <w:proofErr w:type="gramEnd"/>
            <w:r w:rsidRPr="008C510B">
              <w:rPr>
                <w:rFonts w:ascii="Times New Roman" w:eastAsia="Calibri" w:hAnsi="Times New Roman" w:cs="Times New Roman"/>
                <w:sz w:val="24"/>
                <w:szCs w:val="24"/>
              </w:rPr>
              <w:t>, как помогает.</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учить слушать песни; установить взаимосвязь  уроков в школе с музыкой.</w:t>
            </w:r>
          </w:p>
          <w:p w:rsidR="00117BF6" w:rsidRPr="008C510B" w:rsidRDefault="00117BF6" w:rsidP="00117BF6">
            <w:pPr>
              <w:spacing w:after="0"/>
              <w:jc w:val="both"/>
              <w:rPr>
                <w:rFonts w:ascii="Times New Roman" w:eastAsia="Calibri"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Мелодия, аккомпанемент, словарь эмоций</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определять характер песни, роль аккомпанемента в передаче образа. («Сурок» муз</w:t>
            </w:r>
            <w:proofErr w:type="gramStart"/>
            <w:r w:rsidRPr="008C510B">
              <w:rPr>
                <w:rFonts w:ascii="Times New Roman" w:eastAsia="Calibri" w:hAnsi="Times New Roman" w:cs="Times New Roman"/>
                <w:sz w:val="24"/>
                <w:szCs w:val="24"/>
              </w:rPr>
              <w:t>.Л</w:t>
            </w:r>
            <w:proofErr w:type="gramEnd"/>
            <w:r w:rsidRPr="008C510B">
              <w:rPr>
                <w:rFonts w:ascii="Times New Roman" w:eastAsia="Calibri" w:hAnsi="Times New Roman" w:cs="Times New Roman"/>
                <w:sz w:val="24"/>
                <w:szCs w:val="24"/>
              </w:rPr>
              <w:t>. Бетховена); проявлять  эмоциональную отзывчивость, личностное отношение при восприятии  музыки.</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формулироватьи удерживатьучебную задачу, выполнять учебные действия в качестве слушателя.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контролировать и оценивать  процесс и результат деятельности.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строить  </w:t>
            </w:r>
            <w:proofErr w:type="spellStart"/>
            <w:r w:rsidRPr="008C510B">
              <w:rPr>
                <w:rFonts w:ascii="Times New Roman" w:eastAsia="Calibri" w:hAnsi="Times New Roman" w:cs="Times New Roman"/>
                <w:sz w:val="24"/>
                <w:szCs w:val="24"/>
              </w:rPr>
              <w:t>монологичное</w:t>
            </w:r>
            <w:proofErr w:type="spellEnd"/>
            <w:r w:rsidRPr="008C510B">
              <w:rPr>
                <w:rFonts w:ascii="Times New Roman" w:eastAsia="Calibri" w:hAnsi="Times New Roman" w:cs="Times New Roman"/>
                <w:sz w:val="24"/>
                <w:szCs w:val="24"/>
              </w:rPr>
              <w:t xml:space="preserve"> высказывание, учитывать настроение других учеников, их эмоции от восприятия музыки.</w:t>
            </w:r>
          </w:p>
        </w:tc>
        <w:tc>
          <w:tcPr>
            <w:tcW w:w="2131" w:type="dxa"/>
            <w:gridSpan w:val="5"/>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развитие ассоциативно-образного мышления.</w:t>
            </w:r>
          </w:p>
        </w:tc>
      </w:tr>
      <w:tr w:rsidR="00117BF6" w:rsidRPr="008C510B" w:rsidTr="00FC3097">
        <w:trPr>
          <w:cantSplit/>
          <w:trHeight w:val="2179"/>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6</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Душа музыки – мелодия. Обобщение и систематизация знаний; урок-игра</w:t>
            </w:r>
          </w:p>
          <w:p w:rsidR="00117BF6" w:rsidRPr="008C510B" w:rsidRDefault="00117BF6" w:rsidP="00117BF6">
            <w:pPr>
              <w:spacing w:after="0"/>
              <w:jc w:val="both"/>
              <w:rPr>
                <w:rFonts w:ascii="Times New Roman" w:eastAsia="Calibri"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определить мелодию, опираясь на жанры (песня, танец, марш).</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дать понятие, что мелодия – главная мысль музыкального произведения</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Мелодия, песня, танец, марш</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Научаться: </w:t>
            </w:r>
            <w:r w:rsidRPr="008C510B">
              <w:rPr>
                <w:rFonts w:ascii="Times New Roman" w:eastAsia="Calibri" w:hAnsi="Times New Roman" w:cs="Times New Roman"/>
                <w:sz w:val="24"/>
                <w:szCs w:val="24"/>
              </w:rPr>
              <w:t>определять характерные черты жанров музыки (на примере произведений «Сладкая греза», «Марш деревянных солдатиков», «Вальс» П.И. Чайковского); сравнивать музыкальные произведения различных жанров и стилей.</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 xml:space="preserve">формировать и удерживать учебную задачу. </w:t>
            </w: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использовать общие приемы решения исполнительской задачи. </w:t>
            </w: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принимать различные позиции во взаимодействии.</w:t>
            </w:r>
          </w:p>
        </w:tc>
        <w:tc>
          <w:tcPr>
            <w:tcW w:w="2131" w:type="dxa"/>
            <w:gridSpan w:val="5"/>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Продуктивное сотрудничество, общение, взаимодействие со сверстниками при решении различных творческих, музыкальных задач.</w:t>
            </w:r>
          </w:p>
        </w:tc>
      </w:tr>
      <w:tr w:rsidR="00117BF6" w:rsidRPr="008C510B" w:rsidTr="00FC3097">
        <w:trPr>
          <w:cantSplit/>
          <w:trHeight w:val="2828"/>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7,8</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 осени.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Изучение  нового </w:t>
            </w:r>
            <w:proofErr w:type="gramStart"/>
            <w:r w:rsidRPr="008C510B">
              <w:rPr>
                <w:rFonts w:ascii="Times New Roman" w:eastAsia="Calibri" w:hAnsi="Times New Roman" w:cs="Times New Roman"/>
                <w:sz w:val="24"/>
                <w:szCs w:val="24"/>
              </w:rPr>
              <w:t>мате-риала</w:t>
            </w:r>
            <w:proofErr w:type="gramEnd"/>
            <w:r w:rsidRPr="008C510B">
              <w:rPr>
                <w:rFonts w:ascii="Times New Roman" w:eastAsia="Calibri" w:hAnsi="Times New Roman" w:cs="Times New Roman"/>
                <w:sz w:val="24"/>
                <w:szCs w:val="24"/>
              </w:rPr>
              <w:t xml:space="preserve">; </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Экскурсия в парк</w:t>
            </w:r>
          </w:p>
          <w:p w:rsidR="00117BF6" w:rsidRPr="008C510B" w:rsidRDefault="00117BF6" w:rsidP="00117BF6">
            <w:pPr>
              <w:spacing w:after="0"/>
              <w:jc w:val="both"/>
              <w:rPr>
                <w:rFonts w:ascii="Times New Roman" w:eastAsia="Calibri"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Как определить  </w:t>
            </w:r>
            <w:proofErr w:type="spellStart"/>
            <w:proofErr w:type="gramStart"/>
            <w:r w:rsidRPr="008C510B">
              <w:rPr>
                <w:rFonts w:ascii="Times New Roman" w:eastAsia="Calibri" w:hAnsi="Times New Roman" w:cs="Times New Roman"/>
                <w:sz w:val="24"/>
                <w:szCs w:val="24"/>
              </w:rPr>
              <w:t>харак-тер</w:t>
            </w:r>
            <w:proofErr w:type="spellEnd"/>
            <w:proofErr w:type="gramEnd"/>
            <w:r w:rsidRPr="008C510B">
              <w:rPr>
                <w:rFonts w:ascii="Times New Roman" w:eastAsia="Calibri" w:hAnsi="Times New Roman" w:cs="Times New Roman"/>
                <w:sz w:val="24"/>
                <w:szCs w:val="24"/>
              </w:rPr>
              <w:t xml:space="preserve">  осенней музыки?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xml:space="preserve"> помочь войти в мир  красоты осенней музыки с чувством  </w:t>
            </w:r>
            <w:proofErr w:type="spellStart"/>
            <w:proofErr w:type="gramStart"/>
            <w:r w:rsidRPr="008C510B">
              <w:rPr>
                <w:rFonts w:ascii="Times New Roman" w:eastAsia="Calibri" w:hAnsi="Times New Roman" w:cs="Times New Roman"/>
                <w:sz w:val="24"/>
                <w:szCs w:val="24"/>
              </w:rPr>
              <w:t>со-причастности</w:t>
            </w:r>
            <w:proofErr w:type="spellEnd"/>
            <w:proofErr w:type="gramEnd"/>
            <w:r w:rsidRPr="008C510B">
              <w:rPr>
                <w:rFonts w:ascii="Times New Roman" w:eastAsia="Calibri" w:hAnsi="Times New Roman" w:cs="Times New Roman"/>
                <w:sz w:val="24"/>
                <w:szCs w:val="24"/>
              </w:rPr>
              <w:t xml:space="preserve">  к </w:t>
            </w:r>
            <w:proofErr w:type="spellStart"/>
            <w:r w:rsidRPr="008C510B">
              <w:rPr>
                <w:rFonts w:ascii="Times New Roman" w:eastAsia="Calibri" w:hAnsi="Times New Roman" w:cs="Times New Roman"/>
                <w:sz w:val="24"/>
                <w:szCs w:val="24"/>
              </w:rPr>
              <w:t>приро-де</w:t>
            </w:r>
            <w:proofErr w:type="spellEnd"/>
            <w:r w:rsidRPr="008C510B">
              <w:rPr>
                <w:rFonts w:ascii="Times New Roman" w:eastAsia="Calibri" w:hAnsi="Times New Roman" w:cs="Times New Roman"/>
                <w:sz w:val="24"/>
                <w:szCs w:val="24"/>
              </w:rPr>
              <w:t>, связать жизненные впечатления  детей с художественными образами.</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 живопись, литература, характер настроения, динамика, напевность.</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слушать мотивы осенних мелодий </w:t>
            </w:r>
            <w:proofErr w:type="gramStart"/>
            <w:r w:rsidRPr="008C510B">
              <w:rPr>
                <w:rFonts w:ascii="Times New Roman" w:eastAsia="Calibri" w:hAnsi="Times New Roman" w:cs="Times New Roman"/>
                <w:sz w:val="24"/>
                <w:szCs w:val="24"/>
              </w:rPr>
              <w:t xml:space="preserve">( </w:t>
            </w:r>
            <w:proofErr w:type="gramEnd"/>
            <w:r w:rsidRPr="008C510B">
              <w:rPr>
                <w:rFonts w:ascii="Times New Roman" w:eastAsia="Calibri" w:hAnsi="Times New Roman" w:cs="Times New Roman"/>
                <w:sz w:val="24"/>
                <w:szCs w:val="24"/>
              </w:rPr>
              <w:t>на примере  произведений П.И. Чайковского «Осенняя песня», Г. Свиридова «Осень»); объяснять термины: мелодия, аккомпанемент, мелодия – главная мысль музыкального произведения.</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формулировать и 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ориентироваться в разнообразии способов  решения задач.</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sz w:val="24"/>
                <w:szCs w:val="24"/>
              </w:rPr>
              <w:t>К</w:t>
            </w:r>
            <w:r w:rsidRPr="008C510B">
              <w:rPr>
                <w:rFonts w:ascii="Times New Roman" w:eastAsia="Calibri" w:hAnsi="Times New Roman" w:cs="Times New Roman"/>
                <w:b/>
                <w:sz w:val="24"/>
                <w:szCs w:val="24"/>
              </w:rPr>
              <w:t>оммуникативные</w:t>
            </w:r>
            <w:proofErr w:type="gramEnd"/>
            <w:r w:rsidRPr="008C510B">
              <w:rPr>
                <w:rFonts w:ascii="Times New Roman" w:eastAsia="Calibri" w:hAnsi="Times New Roman" w:cs="Times New Roman"/>
                <w:sz w:val="24"/>
                <w:szCs w:val="24"/>
              </w:rPr>
              <w:t>: формулировать собственное мнение и позицию.</w:t>
            </w:r>
          </w:p>
        </w:tc>
        <w:tc>
          <w:tcPr>
            <w:tcW w:w="2131" w:type="dxa"/>
            <w:gridSpan w:val="5"/>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Внутренняя позиция, эмоциональное развитие, </w:t>
            </w:r>
            <w:proofErr w:type="gramStart"/>
            <w:r w:rsidRPr="008C510B">
              <w:rPr>
                <w:rFonts w:ascii="Times New Roman" w:eastAsia="Calibri" w:hAnsi="Times New Roman" w:cs="Times New Roman"/>
                <w:sz w:val="24"/>
                <w:szCs w:val="24"/>
              </w:rPr>
              <w:t>со-переживание</w:t>
            </w:r>
            <w:proofErr w:type="gramEnd"/>
            <w:r w:rsidRPr="008C510B">
              <w:rPr>
                <w:rFonts w:ascii="Times New Roman" w:eastAsia="Calibri" w:hAnsi="Times New Roman" w:cs="Times New Roman"/>
                <w:sz w:val="24"/>
                <w:szCs w:val="24"/>
              </w:rPr>
              <w:t>.</w:t>
            </w:r>
          </w:p>
        </w:tc>
      </w:tr>
      <w:tr w:rsidR="00117BF6" w:rsidRPr="008C510B" w:rsidTr="00FC3097">
        <w:trPr>
          <w:cantSplit/>
          <w:trHeight w:val="2544"/>
        </w:trPr>
        <w:tc>
          <w:tcPr>
            <w:tcW w:w="81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9</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Урок-обобщение  и систематизация  знаний; урок-концерт</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 чего состоит музыка?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закрепить и обобщить знания по теме.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Песня, танец, марш, мелодия, аккомпанемент</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определять простейшие музыкальные жанры, определять настроение и характер музыки, выразительно исполнять песню</w:t>
            </w:r>
            <w:proofErr w:type="gramStart"/>
            <w:r w:rsidRPr="008C510B">
              <w:rPr>
                <w:rFonts w:ascii="Times New Roman" w:eastAsia="Calibri" w:hAnsi="Times New Roman" w:cs="Times New Roman"/>
                <w:sz w:val="24"/>
                <w:szCs w:val="24"/>
              </w:rPr>
              <w:t xml:space="preserve"> ,</w:t>
            </w:r>
            <w:proofErr w:type="gramEnd"/>
            <w:r w:rsidRPr="008C510B">
              <w:rPr>
                <w:rFonts w:ascii="Times New Roman" w:eastAsia="Calibri" w:hAnsi="Times New Roman" w:cs="Times New Roman"/>
                <w:sz w:val="24"/>
                <w:szCs w:val="24"/>
              </w:rPr>
              <w:t xml:space="preserve"> дирижировать под музыку.</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 xml:space="preserve"> использовать речь  для регуляции своего действия.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контролировать и  оценивать процесс и результат деятельности.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слушать собеседника, ставить вопросы, воспринимать музыкальное произведение и мнение других людей.</w:t>
            </w:r>
          </w:p>
        </w:tc>
        <w:tc>
          <w:tcPr>
            <w:tcW w:w="2131" w:type="dxa"/>
            <w:gridSpan w:val="5"/>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Внутренняя позиция, эмоциональная отзывчивость, сопереживание, уважение  к чувствам  и настроениям  другого человека.</w:t>
            </w:r>
          </w:p>
          <w:p w:rsidR="00117BF6" w:rsidRPr="008C510B" w:rsidRDefault="00117BF6" w:rsidP="00117BF6">
            <w:pPr>
              <w:spacing w:after="0"/>
              <w:jc w:val="both"/>
              <w:rPr>
                <w:rFonts w:ascii="Times New Roman" w:eastAsia="Calibri" w:hAnsi="Times New Roman" w:cs="Times New Roman"/>
                <w:sz w:val="24"/>
                <w:szCs w:val="24"/>
              </w:rPr>
            </w:pPr>
          </w:p>
        </w:tc>
      </w:tr>
      <w:tr w:rsidR="00117BF6" w:rsidRPr="00117BF6" w:rsidTr="00117BF6">
        <w:trPr>
          <w:cantSplit/>
          <w:trHeight w:val="392"/>
        </w:trPr>
        <w:tc>
          <w:tcPr>
            <w:tcW w:w="16126" w:type="dxa"/>
            <w:gridSpan w:val="13"/>
            <w:tcBorders>
              <w:top w:val="single" w:sz="4" w:space="0" w:color="auto"/>
              <w:left w:val="single" w:sz="4" w:space="0" w:color="auto"/>
              <w:bottom w:val="single" w:sz="4" w:space="0" w:color="auto"/>
              <w:right w:val="single" w:sz="4" w:space="0" w:color="auto"/>
            </w:tcBorders>
          </w:tcPr>
          <w:p w:rsidR="00117BF6" w:rsidRPr="00117BF6" w:rsidRDefault="00117BF6" w:rsidP="00117BF6">
            <w:pPr>
              <w:spacing w:after="0"/>
              <w:jc w:val="center"/>
              <w:rPr>
                <w:rFonts w:ascii="Times New Roman" w:eastAsia="Calibri" w:hAnsi="Times New Roman" w:cs="Times New Roman"/>
                <w:b/>
                <w:sz w:val="24"/>
                <w:szCs w:val="24"/>
              </w:rPr>
            </w:pPr>
            <w:r w:rsidRPr="00117BF6">
              <w:rPr>
                <w:rFonts w:ascii="Times New Roman" w:eastAsia="Calibri" w:hAnsi="Times New Roman" w:cs="Times New Roman"/>
                <w:b/>
                <w:sz w:val="24"/>
                <w:szCs w:val="24"/>
              </w:rPr>
              <w:t>Раздел 2 «Движение в музыке, изобразительность»</w:t>
            </w:r>
            <w:r>
              <w:rPr>
                <w:rFonts w:ascii="Times New Roman" w:eastAsia="Calibri" w:hAnsi="Times New Roman" w:cs="Times New Roman"/>
                <w:b/>
                <w:sz w:val="24"/>
                <w:szCs w:val="24"/>
              </w:rPr>
              <w:t xml:space="preserve"> - 7 часов</w:t>
            </w:r>
          </w:p>
        </w:tc>
      </w:tr>
      <w:tr w:rsidR="00117BF6" w:rsidRPr="008C510B" w:rsidTr="00FC3097">
        <w:trPr>
          <w:gridAfter w:val="2"/>
          <w:wAfter w:w="449" w:type="dxa"/>
          <w:cantSplit/>
          <w:trHeight w:val="2587"/>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Движение в музыке.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Изобразительность в музыке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Сообщение и усвоение новых знаний; урок-экскурсия</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музыка передаёт любое движение?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Что такое изобразительность?</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дать понятие о движении в музыке, изобразительность не красками, а музыкальными звуками.</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Изобразительность, мелодия, аккомпанемент, темп, оркестр.</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слушать музыку, анализировать произведение, проводить интонационно-образный анализ на примере  музыки Н.А. Римского- Корсакова «3 чуда».</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выполнять учебные действия в качестве слушателя и  исполнителя.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узнавать, называть и определять явления окружающей действительности.</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аргументировать свою позицию, строить  </w:t>
            </w:r>
            <w:proofErr w:type="spellStart"/>
            <w:r w:rsidRPr="008C510B">
              <w:rPr>
                <w:rFonts w:ascii="Times New Roman" w:eastAsia="Calibri" w:hAnsi="Times New Roman" w:cs="Times New Roman"/>
                <w:sz w:val="24"/>
                <w:szCs w:val="24"/>
              </w:rPr>
              <w:t>монологичное</w:t>
            </w:r>
            <w:proofErr w:type="spellEnd"/>
            <w:r w:rsidRPr="008C510B">
              <w:rPr>
                <w:rFonts w:ascii="Times New Roman" w:eastAsia="Calibri" w:hAnsi="Times New Roman" w:cs="Times New Roman"/>
                <w:sz w:val="24"/>
                <w:szCs w:val="24"/>
              </w:rPr>
              <w:t xml:space="preserve"> высказывание, слушать собеседника.</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Развитие эмоционального восприятия произведений, общение, взаимодействие со сверстниками.</w:t>
            </w:r>
          </w:p>
        </w:tc>
      </w:tr>
      <w:tr w:rsidR="00117BF6" w:rsidRPr="008C510B" w:rsidTr="00FC3097">
        <w:trPr>
          <w:gridAfter w:val="2"/>
          <w:wAfter w:w="449" w:type="dxa"/>
          <w:cantSplit/>
          <w:trHeight w:val="2809"/>
        </w:trPr>
        <w:tc>
          <w:tcPr>
            <w:tcW w:w="81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11</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Как музыка передает движение </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Сообщение и усвоение новых знаний;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Какими средствами передаётся движение в музыке?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учить проводить интонационно-образный анализ музыкальных произведений, познакомить с понятием темп (скорость в музыке).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Темп (быстрый, медленный, ускорение, замедление), аккомпанемент</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проводить интонационно-образный  анализ на примере  музыки Н.А. Римского </w:t>
            </w:r>
            <w:proofErr w:type="gramStart"/>
            <w:r w:rsidRPr="008C510B">
              <w:rPr>
                <w:rFonts w:ascii="Times New Roman" w:eastAsia="Calibri" w:hAnsi="Times New Roman" w:cs="Times New Roman"/>
                <w:sz w:val="24"/>
                <w:szCs w:val="24"/>
              </w:rPr>
              <w:t>–К</w:t>
            </w:r>
            <w:proofErr w:type="gramEnd"/>
            <w:r w:rsidRPr="008C510B">
              <w:rPr>
                <w:rFonts w:ascii="Times New Roman" w:eastAsia="Calibri" w:hAnsi="Times New Roman" w:cs="Times New Roman"/>
                <w:sz w:val="24"/>
                <w:szCs w:val="24"/>
              </w:rPr>
              <w:t>орсакова «Полёт шмеля», «3 чуда»; выделять характерные особенности (изобразительность) в музыке.</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выполнять учебные действия в качестве слушателя.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узнавать, называть и определять явления окружающей действительности.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аргументировать свою позицию выслушивать позицию других учеников  при выработке общего решения в совместной деятельности (с помощью педагога).</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Продуктивное сотрудничество, общение, взаимодействие со сверстниками при решении творческих  музыкальных задач.</w:t>
            </w:r>
          </w:p>
        </w:tc>
      </w:tr>
      <w:tr w:rsidR="00117BF6" w:rsidRPr="008C510B" w:rsidTr="00FC3097">
        <w:trPr>
          <w:gridAfter w:val="2"/>
          <w:wAfter w:w="449" w:type="dxa"/>
          <w:cantSplit/>
          <w:trHeight w:val="2131"/>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12</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Что изображает музыка? Сообщение и усвоение новых знаний, урок-загадка.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 передаёт любое движение.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учить проводить интонационно-образный анализ  произведения, понятие характер в музыке.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Темп, характер, оркестр, аккомпанемент.</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анализировать музыкальное произведение, объяснять понятия темп, оркестр, аккомпанемент, характер музыки.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Формулировать выводы, осознавать, что все жизненные явления можно передавать  в музыке (Д. </w:t>
            </w:r>
            <w:proofErr w:type="spellStart"/>
            <w:r w:rsidRPr="008C510B">
              <w:rPr>
                <w:rFonts w:ascii="Times New Roman" w:eastAsia="Calibri" w:hAnsi="Times New Roman" w:cs="Times New Roman"/>
                <w:sz w:val="24"/>
                <w:szCs w:val="24"/>
              </w:rPr>
              <w:t>Кабалевский</w:t>
            </w:r>
            <w:proofErr w:type="spellEnd"/>
            <w:r w:rsidRPr="008C510B">
              <w:rPr>
                <w:rFonts w:ascii="Times New Roman" w:eastAsia="Calibri" w:hAnsi="Times New Roman" w:cs="Times New Roman"/>
                <w:sz w:val="24"/>
                <w:szCs w:val="24"/>
              </w:rPr>
              <w:t xml:space="preserve"> «Кавалерийская», пьеса  «3 медведя»)</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использовать речь для регуляции  своего действия.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формулировать познавательную цель, оценивать процесс и результат  деятельности.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строить </w:t>
            </w:r>
            <w:proofErr w:type="spellStart"/>
            <w:r w:rsidRPr="008C510B">
              <w:rPr>
                <w:rFonts w:ascii="Times New Roman" w:eastAsia="Calibri" w:hAnsi="Times New Roman" w:cs="Times New Roman"/>
                <w:sz w:val="24"/>
                <w:szCs w:val="24"/>
              </w:rPr>
              <w:t>монологичное</w:t>
            </w:r>
            <w:proofErr w:type="spellEnd"/>
            <w:r w:rsidRPr="008C510B">
              <w:rPr>
                <w:rFonts w:ascii="Times New Roman" w:eastAsia="Calibri" w:hAnsi="Times New Roman" w:cs="Times New Roman"/>
                <w:sz w:val="24"/>
                <w:szCs w:val="24"/>
              </w:rPr>
              <w:t xml:space="preserve"> высказывание, вести диалог, слушать собеседника.</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Развитие эмоционального восприятия произведений искусства, интереса к </w:t>
            </w:r>
            <w:proofErr w:type="gramStart"/>
            <w:r w:rsidRPr="008C510B">
              <w:rPr>
                <w:rFonts w:ascii="Times New Roman" w:eastAsia="Calibri" w:hAnsi="Times New Roman" w:cs="Times New Roman"/>
                <w:sz w:val="24"/>
                <w:szCs w:val="24"/>
              </w:rPr>
              <w:t>от-дельным</w:t>
            </w:r>
            <w:proofErr w:type="gramEnd"/>
            <w:r w:rsidRPr="008C510B">
              <w:rPr>
                <w:rFonts w:ascii="Times New Roman" w:eastAsia="Calibri" w:hAnsi="Times New Roman" w:cs="Times New Roman"/>
                <w:sz w:val="24"/>
                <w:szCs w:val="24"/>
              </w:rPr>
              <w:t xml:space="preserve"> видам музыкально-практической  деятельности.</w:t>
            </w:r>
          </w:p>
        </w:tc>
      </w:tr>
      <w:tr w:rsidR="00117BF6" w:rsidRPr="008C510B" w:rsidTr="00FC3097">
        <w:trPr>
          <w:gridAfter w:val="2"/>
          <w:wAfter w:w="449" w:type="dxa"/>
          <w:cantSplit/>
          <w:trHeight w:val="1981"/>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13</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Изобразительность в </w:t>
            </w:r>
            <w:proofErr w:type="gramStart"/>
            <w:r w:rsidRPr="008C510B">
              <w:rPr>
                <w:rFonts w:ascii="Times New Roman" w:eastAsia="Calibri" w:hAnsi="Times New Roman" w:cs="Times New Roman"/>
                <w:sz w:val="24"/>
                <w:szCs w:val="24"/>
              </w:rPr>
              <w:t>при-роде</w:t>
            </w:r>
            <w:proofErr w:type="gramEnd"/>
            <w:r w:rsidRPr="008C510B">
              <w:rPr>
                <w:rFonts w:ascii="Times New Roman" w:eastAsia="Calibri" w:hAnsi="Times New Roman" w:cs="Times New Roman"/>
                <w:sz w:val="24"/>
                <w:szCs w:val="24"/>
              </w:rPr>
              <w:t>.</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Обобщение и систематизация знаний; урок-экскурсия</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 музыке находят отражение любые явления  природы.</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расширять  художественные впечатления, развивать наглядно-образное  мышление.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Ритм, ноты, мелодия, аккомпанемент, словарь эмоций.</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proofErr w:type="gramStart"/>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понимать изобразительные особенности и возможности музыкальных  звуков и их сочетаний  на примере музыки из  альбома «Времена года»  П.И. Чайковского)</w:t>
            </w:r>
            <w:proofErr w:type="gramEnd"/>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формулировать и удерживать учебную задачу, выполнять  учебные  действия в качестве слушателя</w:t>
            </w:r>
            <w:r w:rsidRPr="008C510B">
              <w:rPr>
                <w:rFonts w:ascii="Times New Roman" w:eastAsia="Calibri" w:hAnsi="Times New Roman" w:cs="Times New Roman"/>
                <w:b/>
                <w:sz w:val="24"/>
                <w:szCs w:val="24"/>
              </w:rPr>
              <w:t>.</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w:t>
            </w:r>
            <w:r w:rsidRPr="008C510B">
              <w:rPr>
                <w:rFonts w:ascii="Times New Roman" w:eastAsia="Calibri" w:hAnsi="Times New Roman" w:cs="Times New Roman"/>
                <w:sz w:val="24"/>
                <w:szCs w:val="24"/>
              </w:rPr>
              <w:t>е: осуществлять поиск  необходимой информации.</w:t>
            </w:r>
            <w:proofErr w:type="gramEnd"/>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w:t>
            </w:r>
            <w:r w:rsidRPr="008C510B">
              <w:rPr>
                <w:rFonts w:ascii="Times New Roman" w:eastAsia="Calibri" w:hAnsi="Times New Roman" w:cs="Times New Roman"/>
                <w:sz w:val="24"/>
                <w:szCs w:val="24"/>
              </w:rPr>
              <w:t>е</w:t>
            </w:r>
            <w:proofErr w:type="gramEnd"/>
            <w:r w:rsidRPr="008C510B">
              <w:rPr>
                <w:rFonts w:ascii="Times New Roman" w:eastAsia="Calibri" w:hAnsi="Times New Roman" w:cs="Times New Roman"/>
                <w:sz w:val="24"/>
                <w:szCs w:val="24"/>
              </w:rPr>
              <w:t>: проявлять активность  в решении познавательных задач.</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интерес  к отдельным видам  музыкально-практической деятельности.</w:t>
            </w:r>
          </w:p>
        </w:tc>
      </w:tr>
      <w:tr w:rsidR="00117BF6" w:rsidRPr="008C510B" w:rsidTr="00FC3097">
        <w:trPr>
          <w:gridAfter w:val="2"/>
          <w:wAfter w:w="449" w:type="dxa"/>
          <w:cantSplit/>
          <w:trHeight w:val="1485"/>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14</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Изобразительность в деятельности людей. Сообщение и усвоение новых знаний;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 музыке находит отражение  деятельность человека.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развитие наглядно-образного мышления.</w:t>
            </w:r>
          </w:p>
        </w:tc>
        <w:tc>
          <w:tcPr>
            <w:tcW w:w="1842" w:type="dxa"/>
            <w:tcBorders>
              <w:top w:val="single" w:sz="4" w:space="0" w:color="auto"/>
              <w:left w:val="single" w:sz="4" w:space="0" w:color="auto"/>
              <w:bottom w:val="single" w:sz="4" w:space="0" w:color="auto"/>
              <w:right w:val="single" w:sz="4" w:space="0" w:color="auto"/>
            </w:tcBorders>
          </w:tcPr>
          <w:p w:rsidR="00117BF6" w:rsidRPr="008C510B" w:rsidRDefault="00117BF6" w:rsidP="00FC3097">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sz w:val="24"/>
                <w:szCs w:val="24"/>
              </w:rPr>
              <w:t>Пульс, ритм, темп в музыке, жанры в музыке: колыбельная, плясовая,  кавалерийская.</w:t>
            </w:r>
            <w:proofErr w:type="gramEnd"/>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 xml:space="preserve">определять </w:t>
            </w:r>
            <w:proofErr w:type="gramStart"/>
            <w:r w:rsidRPr="008C510B">
              <w:rPr>
                <w:rFonts w:ascii="Times New Roman" w:eastAsia="Calibri" w:hAnsi="Times New Roman" w:cs="Times New Roman"/>
                <w:sz w:val="24"/>
                <w:szCs w:val="24"/>
              </w:rPr>
              <w:t>на-строение</w:t>
            </w:r>
            <w:proofErr w:type="gramEnd"/>
            <w:r w:rsidRPr="008C510B">
              <w:rPr>
                <w:rFonts w:ascii="Times New Roman" w:eastAsia="Calibri" w:hAnsi="Times New Roman" w:cs="Times New Roman"/>
                <w:sz w:val="24"/>
                <w:szCs w:val="24"/>
              </w:rPr>
              <w:t>, характер музыки, придумывать ритмическое сопровождение, дирижировать.</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выбирать действия в соответствии с поставленной задачей и условиями её  реализации.</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осуществлять  поиск необходимой информации.</w:t>
            </w:r>
            <w:proofErr w:type="gramEnd"/>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аргументировать  свою позицию, выслушивать позицию других при выработке решения (с помощью педагога).</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продуктивное сотрудничество со сверстниками</w:t>
            </w:r>
          </w:p>
        </w:tc>
      </w:tr>
      <w:tr w:rsidR="00117BF6" w:rsidRPr="008C510B" w:rsidTr="00FC3097">
        <w:trPr>
          <w:gridAfter w:val="2"/>
          <w:wAfter w:w="449" w:type="dxa"/>
          <w:cantSplit/>
          <w:trHeight w:val="2462"/>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15</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Изобразительность в жизни людей. Обобщение и систематизация знаний, урок </w:t>
            </w:r>
            <w:proofErr w:type="gramStart"/>
            <w:r w:rsidRPr="008C510B">
              <w:rPr>
                <w:rFonts w:ascii="Times New Roman" w:eastAsia="Calibri" w:hAnsi="Times New Roman" w:cs="Times New Roman"/>
                <w:sz w:val="24"/>
                <w:szCs w:val="24"/>
              </w:rPr>
              <w:t>–п</w:t>
            </w:r>
            <w:proofErr w:type="gramEnd"/>
            <w:r w:rsidRPr="008C510B">
              <w:rPr>
                <w:rFonts w:ascii="Times New Roman" w:eastAsia="Calibri" w:hAnsi="Times New Roman" w:cs="Times New Roman"/>
                <w:sz w:val="24"/>
                <w:szCs w:val="24"/>
              </w:rPr>
              <w:t>утешествие</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Какими средствами находит отражение в музыке деятельность человека?</w:t>
            </w:r>
          </w:p>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учить проводить интонационно-образный анализ музыкальных произведений</w:t>
            </w:r>
          </w:p>
        </w:tc>
        <w:tc>
          <w:tcPr>
            <w:tcW w:w="184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Ритм, пульс, аккомпанемент, мелодия.</w:t>
            </w:r>
          </w:p>
          <w:p w:rsidR="00117BF6" w:rsidRPr="008C510B" w:rsidRDefault="00117BF6" w:rsidP="00117BF6">
            <w:pPr>
              <w:spacing w:after="0"/>
              <w:jc w:val="both"/>
              <w:rPr>
                <w:rFonts w:ascii="Times New Roman" w:eastAsia="Calibri"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осознавать, что все события в жизни </w:t>
            </w:r>
            <w:proofErr w:type="gramStart"/>
            <w:r w:rsidRPr="008C510B">
              <w:rPr>
                <w:rFonts w:ascii="Times New Roman" w:eastAsia="Calibri" w:hAnsi="Times New Roman" w:cs="Times New Roman"/>
                <w:sz w:val="24"/>
                <w:szCs w:val="24"/>
              </w:rPr>
              <w:t>чело-века</w:t>
            </w:r>
            <w:proofErr w:type="gramEnd"/>
            <w:r w:rsidRPr="008C510B">
              <w:rPr>
                <w:rFonts w:ascii="Times New Roman" w:eastAsia="Calibri" w:hAnsi="Times New Roman" w:cs="Times New Roman"/>
                <w:sz w:val="24"/>
                <w:szCs w:val="24"/>
              </w:rPr>
              <w:t xml:space="preserve"> находят своё отражение в ярких музыкальных  и художественных образах (на примере произведения М.И.Глинки «Попутная песня»).</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выполнять учебные действия  в качестве слушателя и исполнителя.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узнавать, называть и определять  явления окружающей действительности.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ставить вопросы, обращаться за помощью, слушать собеседника.</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Развитие мотивов музыкально-учебной деятельности  и реализация творческого потенциала в процессе коллективного </w:t>
            </w:r>
            <w:proofErr w:type="spellStart"/>
            <w:r w:rsidRPr="008C510B">
              <w:rPr>
                <w:rFonts w:ascii="Times New Roman" w:eastAsia="Calibri" w:hAnsi="Times New Roman" w:cs="Times New Roman"/>
                <w:sz w:val="24"/>
                <w:szCs w:val="24"/>
              </w:rPr>
              <w:t>музицирования</w:t>
            </w:r>
            <w:proofErr w:type="spellEnd"/>
            <w:r w:rsidRPr="008C510B">
              <w:rPr>
                <w:rFonts w:ascii="Times New Roman" w:eastAsia="Calibri" w:hAnsi="Times New Roman" w:cs="Times New Roman"/>
                <w:sz w:val="24"/>
                <w:szCs w:val="24"/>
              </w:rPr>
              <w:t>.</w:t>
            </w:r>
          </w:p>
        </w:tc>
      </w:tr>
      <w:tr w:rsidR="00117BF6" w:rsidRPr="008C510B" w:rsidTr="00FC3097">
        <w:trPr>
          <w:gridAfter w:val="2"/>
          <w:wAfter w:w="449" w:type="dxa"/>
          <w:cantSplit/>
          <w:trHeight w:val="2402"/>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16</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Картины природы в музыке.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Обобщение </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 закрепление изученного материала; урок-экскурсия</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Какие слова наиболее точно выражают  настроение зимнего пейзажа. О чём рассказала тебе музыка?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расширять  художественные представления  о жанре зимнего пейзажа в искусстве.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Картины зимы, музыкальные краски, настроение в музыке, поэзии, живописи.</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 xml:space="preserve"> проводить интонационно-образный анализ инструментального произведения - чувства, характер, настроение (на примере произведений П.И.Чайковского)</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формулировать и 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осуществлять поиск  необходимой информации.</w:t>
            </w:r>
            <w:proofErr w:type="gramEnd"/>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строить </w:t>
            </w:r>
            <w:proofErr w:type="spellStart"/>
            <w:r w:rsidRPr="008C510B">
              <w:rPr>
                <w:rFonts w:ascii="Times New Roman" w:eastAsia="Calibri" w:hAnsi="Times New Roman" w:cs="Times New Roman"/>
                <w:sz w:val="24"/>
                <w:szCs w:val="24"/>
              </w:rPr>
              <w:t>монологичное</w:t>
            </w:r>
            <w:proofErr w:type="spellEnd"/>
            <w:r w:rsidRPr="008C510B">
              <w:rPr>
                <w:rFonts w:ascii="Times New Roman" w:eastAsia="Calibri" w:hAnsi="Times New Roman" w:cs="Times New Roman"/>
                <w:sz w:val="24"/>
                <w:szCs w:val="24"/>
              </w:rPr>
              <w:t xml:space="preserve"> высказывание, учитывать настроение других людей, их эмоции от восприятия музыки.</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Развитие эмоционального восприятия произведений искусства, интереса к отдельным видам музыкально-практической деятельности.</w:t>
            </w:r>
          </w:p>
        </w:tc>
      </w:tr>
      <w:tr w:rsidR="00117BF6" w:rsidRPr="00FC3097" w:rsidTr="00FC3097">
        <w:trPr>
          <w:gridAfter w:val="2"/>
          <w:wAfter w:w="449" w:type="dxa"/>
          <w:cantSplit/>
          <w:trHeight w:val="334"/>
        </w:trPr>
        <w:tc>
          <w:tcPr>
            <w:tcW w:w="15677" w:type="dxa"/>
            <w:gridSpan w:val="11"/>
            <w:tcBorders>
              <w:top w:val="single" w:sz="4" w:space="0" w:color="auto"/>
              <w:left w:val="single" w:sz="4" w:space="0" w:color="auto"/>
              <w:bottom w:val="single" w:sz="4" w:space="0" w:color="auto"/>
              <w:right w:val="single" w:sz="4" w:space="0" w:color="auto"/>
            </w:tcBorders>
          </w:tcPr>
          <w:p w:rsidR="00117BF6" w:rsidRPr="00FC3097" w:rsidRDefault="00FC3097" w:rsidP="00FC3097">
            <w:pPr>
              <w:spacing w:after="0"/>
              <w:jc w:val="center"/>
              <w:rPr>
                <w:rFonts w:ascii="Times New Roman" w:eastAsia="Calibri" w:hAnsi="Times New Roman" w:cs="Times New Roman"/>
                <w:b/>
                <w:sz w:val="24"/>
                <w:szCs w:val="24"/>
              </w:rPr>
            </w:pPr>
            <w:r w:rsidRPr="00FC3097">
              <w:rPr>
                <w:rFonts w:ascii="Times New Roman" w:eastAsia="Calibri" w:hAnsi="Times New Roman" w:cs="Times New Roman"/>
                <w:b/>
                <w:sz w:val="24"/>
                <w:szCs w:val="24"/>
              </w:rPr>
              <w:lastRenderedPageBreak/>
              <w:t>Раздел 3 «О чем говорит музыка» - 9 часов</w:t>
            </w:r>
          </w:p>
        </w:tc>
      </w:tr>
      <w:tr w:rsidR="00117BF6" w:rsidRPr="008C510B" w:rsidTr="00FC3097">
        <w:trPr>
          <w:gridAfter w:val="2"/>
          <w:wAfter w:w="449" w:type="dxa"/>
          <w:cantSplit/>
          <w:trHeight w:val="1800"/>
        </w:trPr>
        <w:tc>
          <w:tcPr>
            <w:tcW w:w="81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17</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Обобщение; повторение изученного материала,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Постижение красоты окружающего мира посредством  музыкального языка.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понимание изобразительных особенностей и  возможностей  музыкальных звуков и их сочетаний.</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Музыкальные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краски, </w:t>
            </w:r>
            <w:proofErr w:type="gramStart"/>
            <w:r w:rsidRPr="008C510B">
              <w:rPr>
                <w:rFonts w:ascii="Times New Roman" w:eastAsia="Calibri" w:hAnsi="Times New Roman" w:cs="Times New Roman"/>
                <w:sz w:val="24"/>
                <w:szCs w:val="24"/>
              </w:rPr>
              <w:t>на-строение</w:t>
            </w:r>
            <w:proofErr w:type="gramEnd"/>
            <w:r w:rsidRPr="008C510B">
              <w:rPr>
                <w:rFonts w:ascii="Times New Roman" w:eastAsia="Calibri" w:hAnsi="Times New Roman" w:cs="Times New Roman"/>
                <w:sz w:val="24"/>
                <w:szCs w:val="24"/>
              </w:rPr>
              <w:t xml:space="preserve"> в музыке, темп, ритм, мелодия, аккомпанемент.</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анализировать музыкальные сочинения, обобщать, формулировать выводы, выделять характерные  изобразительные особенности.</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использовать общие приёмы решения задач.</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формулировать познавательную цель, оценивать процесс  и результат деятельности.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Коммуникативные: </w:t>
            </w:r>
            <w:r w:rsidRPr="008C510B">
              <w:rPr>
                <w:rFonts w:ascii="Times New Roman" w:eastAsia="Calibri" w:hAnsi="Times New Roman" w:cs="Times New Roman"/>
                <w:sz w:val="24"/>
                <w:szCs w:val="24"/>
              </w:rPr>
              <w:t>обращаться за помощью, формулировать свои затруднения.</w:t>
            </w:r>
          </w:p>
        </w:tc>
        <w:tc>
          <w:tcPr>
            <w:tcW w:w="1682" w:type="dxa"/>
            <w:gridSpan w:val="3"/>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Оценка результатов собственной музыкально-исполнительской деятельности.</w:t>
            </w:r>
          </w:p>
        </w:tc>
      </w:tr>
      <w:tr w:rsidR="00117BF6" w:rsidRPr="008C510B" w:rsidTr="00FC3097">
        <w:trPr>
          <w:gridAfter w:val="1"/>
          <w:wAfter w:w="396" w:type="dxa"/>
          <w:cantSplit/>
          <w:trHeight w:val="2276"/>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18</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 чём говорит музыка.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Мысли  и чувства в музыке. Изучение и закрепление </w:t>
            </w:r>
            <w:proofErr w:type="spellStart"/>
            <w:proofErr w:type="gramStart"/>
            <w:r w:rsidRPr="008C510B">
              <w:rPr>
                <w:rFonts w:ascii="Times New Roman" w:eastAsia="Calibri" w:hAnsi="Times New Roman" w:cs="Times New Roman"/>
                <w:sz w:val="24"/>
                <w:szCs w:val="24"/>
              </w:rPr>
              <w:t>но-вых</w:t>
            </w:r>
            <w:proofErr w:type="spellEnd"/>
            <w:proofErr w:type="gramEnd"/>
            <w:r w:rsidRPr="008C510B">
              <w:rPr>
                <w:rFonts w:ascii="Times New Roman" w:eastAsia="Calibri" w:hAnsi="Times New Roman" w:cs="Times New Roman"/>
                <w:sz w:val="24"/>
                <w:szCs w:val="24"/>
              </w:rPr>
              <w:t xml:space="preserve"> знаний;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музыка помогла тебе определить  характер героя, его мысли и чувства.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Цель:  </w:t>
            </w:r>
            <w:proofErr w:type="gramStart"/>
            <w:r w:rsidRPr="008C510B">
              <w:rPr>
                <w:rFonts w:ascii="Times New Roman" w:eastAsia="Calibri" w:hAnsi="Times New Roman" w:cs="Times New Roman"/>
                <w:sz w:val="24"/>
                <w:szCs w:val="24"/>
              </w:rPr>
              <w:t>показать</w:t>
            </w:r>
            <w:proofErr w:type="gramEnd"/>
            <w:r w:rsidRPr="008C510B">
              <w:rPr>
                <w:rFonts w:ascii="Times New Roman" w:eastAsia="Calibri" w:hAnsi="Times New Roman" w:cs="Times New Roman"/>
                <w:sz w:val="24"/>
                <w:szCs w:val="24"/>
              </w:rPr>
              <w:t xml:space="preserve"> как связаны в музыке мысли и чувства.</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Характер, лад </w:t>
            </w:r>
            <w:proofErr w:type="gramStart"/>
            <w:r w:rsidRPr="008C510B">
              <w:rPr>
                <w:rFonts w:ascii="Times New Roman" w:eastAsia="Calibri" w:hAnsi="Times New Roman" w:cs="Times New Roman"/>
                <w:sz w:val="24"/>
                <w:szCs w:val="24"/>
              </w:rPr>
              <w:t>-м</w:t>
            </w:r>
            <w:proofErr w:type="gramEnd"/>
            <w:r w:rsidRPr="008C510B">
              <w:rPr>
                <w:rFonts w:ascii="Times New Roman" w:eastAsia="Calibri" w:hAnsi="Times New Roman" w:cs="Times New Roman"/>
                <w:sz w:val="24"/>
                <w:szCs w:val="24"/>
              </w:rPr>
              <w:t>ажор-минор (тёплые-холодные тона)</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проводить интонационно-образный анализ музыкальных  произведений, обобщать,  формулировать выводы (на примере  пьесы Л.Бетховена «</w:t>
            </w:r>
            <w:proofErr w:type="spellStart"/>
            <w:r w:rsidRPr="008C510B">
              <w:rPr>
                <w:rFonts w:ascii="Times New Roman" w:eastAsia="Calibri" w:hAnsi="Times New Roman" w:cs="Times New Roman"/>
                <w:sz w:val="24"/>
                <w:szCs w:val="24"/>
              </w:rPr>
              <w:t>Весёлая</w:t>
            </w:r>
            <w:proofErr w:type="gramStart"/>
            <w:r w:rsidRPr="008C510B">
              <w:rPr>
                <w:rFonts w:ascii="Times New Roman" w:eastAsia="Calibri" w:hAnsi="Times New Roman" w:cs="Times New Roman"/>
                <w:sz w:val="24"/>
                <w:szCs w:val="24"/>
              </w:rPr>
              <w:t>.Г</w:t>
            </w:r>
            <w:proofErr w:type="gramEnd"/>
            <w:r w:rsidRPr="008C510B">
              <w:rPr>
                <w:rFonts w:ascii="Times New Roman" w:eastAsia="Calibri" w:hAnsi="Times New Roman" w:cs="Times New Roman"/>
                <w:sz w:val="24"/>
                <w:szCs w:val="24"/>
              </w:rPr>
              <w:t>рустная</w:t>
            </w:r>
            <w:proofErr w:type="spellEnd"/>
            <w:r w:rsidRPr="008C510B">
              <w:rPr>
                <w:rFonts w:ascii="Times New Roman" w:eastAsia="Calibri" w:hAnsi="Times New Roman" w:cs="Times New Roman"/>
                <w:sz w:val="24"/>
                <w:szCs w:val="24"/>
              </w:rPr>
              <w:t xml:space="preserve">», Д.Б. </w:t>
            </w:r>
            <w:proofErr w:type="spellStart"/>
            <w:r w:rsidRPr="008C510B">
              <w:rPr>
                <w:rFonts w:ascii="Times New Roman" w:eastAsia="Calibri" w:hAnsi="Times New Roman" w:cs="Times New Roman"/>
                <w:sz w:val="24"/>
                <w:szCs w:val="24"/>
              </w:rPr>
              <w:t>Кабалевского</w:t>
            </w:r>
            <w:proofErr w:type="spellEnd"/>
            <w:r w:rsidRPr="008C510B">
              <w:rPr>
                <w:rFonts w:ascii="Times New Roman" w:eastAsia="Calibri" w:hAnsi="Times New Roman" w:cs="Times New Roman"/>
                <w:sz w:val="24"/>
                <w:szCs w:val="24"/>
              </w:rPr>
              <w:t xml:space="preserve"> «Разные ребята»)</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составлять план и последовательность действий.</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Познавательные: </w:t>
            </w:r>
            <w:r w:rsidRPr="008C510B">
              <w:rPr>
                <w:rFonts w:ascii="Times New Roman" w:eastAsia="Calibri" w:hAnsi="Times New Roman" w:cs="Times New Roman"/>
                <w:sz w:val="24"/>
                <w:szCs w:val="24"/>
              </w:rPr>
              <w:t>ставить и формулировать проблемы.</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Коммуникативные: </w:t>
            </w:r>
            <w:r w:rsidRPr="008C510B">
              <w:rPr>
                <w:rFonts w:ascii="Times New Roman" w:eastAsia="Calibri" w:hAnsi="Times New Roman" w:cs="Times New Roman"/>
                <w:sz w:val="24"/>
                <w:szCs w:val="24"/>
              </w:rPr>
              <w:t xml:space="preserve"> проявлять активность  во взаимодействии, вести диалог, слушать собеседника.</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Развитие эмоционального восприятия произведений искусства. Оценка результатов собственной музыкально-исполнительской деятельности.</w:t>
            </w:r>
          </w:p>
        </w:tc>
      </w:tr>
      <w:tr w:rsidR="00117BF6" w:rsidRPr="008C510B" w:rsidTr="00FC3097">
        <w:trPr>
          <w:gridAfter w:val="1"/>
          <w:wAfter w:w="396" w:type="dxa"/>
          <w:cantSplit/>
          <w:trHeight w:val="2110"/>
        </w:trPr>
        <w:tc>
          <w:tcPr>
            <w:tcW w:w="81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19</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Что выражает музыка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Обобщение и систематизация знаний;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Как музыка передаёт чувства: любовь к маме, родным, к школе.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как музыка может выражать  чувства, настроение.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Лад: мажор-минор, темп, динамика, мелодия, аккомпанемент.</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проводить интонационно-образный анализ музыкальных произведений, обобщать, формулировать выводы (на примере </w:t>
            </w:r>
            <w:proofErr w:type="spellStart"/>
            <w:r w:rsidRPr="008C510B">
              <w:rPr>
                <w:rFonts w:ascii="Times New Roman" w:eastAsia="Calibri" w:hAnsi="Times New Roman" w:cs="Times New Roman"/>
                <w:sz w:val="24"/>
                <w:szCs w:val="24"/>
              </w:rPr>
              <w:t>попевок</w:t>
            </w:r>
            <w:proofErr w:type="spellEnd"/>
            <w:r w:rsidRPr="008C510B">
              <w:rPr>
                <w:rFonts w:ascii="Times New Roman" w:eastAsia="Calibri" w:hAnsi="Times New Roman" w:cs="Times New Roman"/>
                <w:sz w:val="24"/>
                <w:szCs w:val="24"/>
              </w:rPr>
              <w:t xml:space="preserve"> «Дон-дон», «Звонкий звонок», песни о маме)</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формулировать и  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ставить и формулировать проблемы.</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Коммуникативные: </w:t>
            </w:r>
            <w:r w:rsidRPr="008C510B">
              <w:rPr>
                <w:rFonts w:ascii="Times New Roman" w:eastAsia="Calibri" w:hAnsi="Times New Roman" w:cs="Times New Roman"/>
                <w:sz w:val="24"/>
                <w:szCs w:val="24"/>
              </w:rPr>
              <w:t>ставить вопросы, формулировать свои затруднения (с помощью педагога).</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Развитие мотивов  музыкально-учеб-ной деятельности и реализация творческого  потенциала в процессе коллективного </w:t>
            </w:r>
            <w:proofErr w:type="spellStart"/>
            <w:r w:rsidRPr="008C510B">
              <w:rPr>
                <w:rFonts w:ascii="Times New Roman" w:eastAsia="Calibri" w:hAnsi="Times New Roman" w:cs="Times New Roman"/>
                <w:sz w:val="24"/>
                <w:szCs w:val="24"/>
              </w:rPr>
              <w:t>музицирования</w:t>
            </w:r>
            <w:proofErr w:type="spellEnd"/>
            <w:r w:rsidRPr="008C510B">
              <w:rPr>
                <w:rFonts w:ascii="Times New Roman" w:eastAsia="Calibri" w:hAnsi="Times New Roman" w:cs="Times New Roman"/>
                <w:sz w:val="24"/>
                <w:szCs w:val="24"/>
              </w:rPr>
              <w:t>.</w:t>
            </w:r>
          </w:p>
        </w:tc>
      </w:tr>
      <w:tr w:rsidR="00117BF6" w:rsidRPr="008C510B" w:rsidTr="00FC3097">
        <w:trPr>
          <w:gridAfter w:val="1"/>
          <w:wAfter w:w="396" w:type="dxa"/>
          <w:cantSplit/>
          <w:trHeight w:val="2402"/>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20</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музыка выражает черты характера. Изучение нового материала; урок - сказка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Как характер музыки помогает понять, о ком она написана?  Может ли композитор «нарисовать» портрет человека, как это делает художник?</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Цель: </w:t>
            </w:r>
            <w:r w:rsidRPr="008C510B">
              <w:rPr>
                <w:rFonts w:ascii="Times New Roman" w:eastAsia="Calibri" w:hAnsi="Times New Roman" w:cs="Times New Roman"/>
                <w:sz w:val="24"/>
                <w:szCs w:val="24"/>
              </w:rPr>
              <w:t>учить проводить интонационно-образный анализ</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Мелодия, разговор-диалог, персонажи, портрет, музыкальный портрет.</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проводить интонационно-образный анализ на примере музыки Д.Б. </w:t>
            </w:r>
            <w:proofErr w:type="spellStart"/>
            <w:r w:rsidRPr="008C510B">
              <w:rPr>
                <w:rFonts w:ascii="Times New Roman" w:eastAsia="Calibri" w:hAnsi="Times New Roman" w:cs="Times New Roman"/>
                <w:sz w:val="24"/>
                <w:szCs w:val="24"/>
              </w:rPr>
              <w:t>Кабалевского</w:t>
            </w:r>
            <w:proofErr w:type="spellEnd"/>
            <w:r w:rsidRPr="008C510B">
              <w:rPr>
                <w:rFonts w:ascii="Times New Roman" w:eastAsia="Calibri" w:hAnsi="Times New Roman" w:cs="Times New Roman"/>
                <w:sz w:val="24"/>
                <w:szCs w:val="24"/>
              </w:rPr>
              <w:t xml:space="preserve">  «Три подружки», </w:t>
            </w:r>
            <w:proofErr w:type="spellStart"/>
            <w:r w:rsidRPr="008C510B">
              <w:rPr>
                <w:rFonts w:ascii="Times New Roman" w:eastAsia="Calibri" w:hAnsi="Times New Roman" w:cs="Times New Roman"/>
                <w:sz w:val="24"/>
                <w:szCs w:val="24"/>
              </w:rPr>
              <w:t>попевки</w:t>
            </w:r>
            <w:proofErr w:type="spellEnd"/>
            <w:r w:rsidRPr="008C510B">
              <w:rPr>
                <w:rFonts w:ascii="Times New Roman" w:eastAsia="Calibri" w:hAnsi="Times New Roman" w:cs="Times New Roman"/>
                <w:sz w:val="24"/>
                <w:szCs w:val="24"/>
              </w:rPr>
              <w:t xml:space="preserve"> «Разные ребята», песни «Монтёр», передавать разговор- диалог героев, настроение пьесы, создаём словесный портрет.</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ставить новые учебные задачи  в сотрудничестве с учителем.</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самостоятельно  выделять и формулировать познавательную цель.</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использовать речь для регуляции своего действия; ставить вопросы.</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Продуктивное сотрудничество, общение, взаимодействие со сверстниками при решении  различных творческих, музыкальных задач.</w:t>
            </w:r>
          </w:p>
        </w:tc>
      </w:tr>
      <w:tr w:rsidR="00117BF6" w:rsidRPr="008C510B" w:rsidTr="00FC3097">
        <w:trPr>
          <w:gridAfter w:val="1"/>
          <w:wAfter w:w="396" w:type="dxa"/>
          <w:cantSplit/>
          <w:trHeight w:val="1981"/>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21</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Чувства и переживания.</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Закрепление нового материала;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FC3097" w:rsidP="00117BF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Какие слова наиболее точно выражают чувства и переживания</w:t>
            </w:r>
            <w:r w:rsidR="00117BF6" w:rsidRPr="008C510B">
              <w:rPr>
                <w:rFonts w:ascii="Times New Roman" w:eastAsia="Calibri" w:hAnsi="Times New Roman" w:cs="Times New Roman"/>
                <w:sz w:val="24"/>
                <w:szCs w:val="24"/>
              </w:rPr>
              <w:t xml:space="preserve"> ребёнка в пьесе?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Подобрать краски для передачи настроения.</w:t>
            </w:r>
          </w:p>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Цель: </w:t>
            </w:r>
            <w:r w:rsidRPr="008C510B">
              <w:rPr>
                <w:rFonts w:ascii="Times New Roman" w:eastAsia="Calibri" w:hAnsi="Times New Roman" w:cs="Times New Roman"/>
                <w:sz w:val="24"/>
                <w:szCs w:val="24"/>
              </w:rPr>
              <w:t>учить п</w:t>
            </w:r>
            <w:r w:rsidR="00FC3097">
              <w:rPr>
                <w:rFonts w:ascii="Times New Roman" w:eastAsia="Calibri" w:hAnsi="Times New Roman" w:cs="Times New Roman"/>
                <w:sz w:val="24"/>
                <w:szCs w:val="24"/>
              </w:rPr>
              <w:t xml:space="preserve">роводить интонационно-образный </w:t>
            </w:r>
            <w:r w:rsidRPr="008C510B">
              <w:rPr>
                <w:rFonts w:ascii="Times New Roman" w:eastAsia="Calibri" w:hAnsi="Times New Roman" w:cs="Times New Roman"/>
                <w:sz w:val="24"/>
                <w:szCs w:val="24"/>
              </w:rPr>
              <w:t>анализ музыкальных произведений</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FC3097" w:rsidP="00117BF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Музыкальные краски, темп,</w:t>
            </w:r>
            <w:r w:rsidR="00117BF6" w:rsidRPr="008C510B">
              <w:rPr>
                <w:rFonts w:ascii="Times New Roman" w:eastAsia="Calibri" w:hAnsi="Times New Roman" w:cs="Times New Roman"/>
                <w:sz w:val="24"/>
                <w:szCs w:val="24"/>
              </w:rPr>
              <w:t xml:space="preserve">  настроение в музыке, ритм, аккомпанемент</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мелодия.</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проводить интонационно-образный анализ музыкальных произведений, определять по характеру музыки персонажей, создавать словесный портрет (на примере  пьес П.И.Чайковского из «Детского альбома»- «Болезнь куклы», «Новая кукла»)</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 xml:space="preserve"> формулировать, удерживать  учебную задачу, выполнять учебные действия  в качестве слушателя.</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самостоятельно  выделять и формулировать  познавательную цель.</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w:t>
            </w:r>
            <w:r w:rsidR="00FC3097">
              <w:rPr>
                <w:rFonts w:ascii="Times New Roman" w:eastAsia="Calibri" w:hAnsi="Times New Roman" w:cs="Times New Roman"/>
                <w:sz w:val="24"/>
                <w:szCs w:val="24"/>
              </w:rPr>
              <w:t xml:space="preserve"> аргументировать свою позицию</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Развитие эмоционального восприятия  произведений искусства, интереса к отдельным  видам музык</w:t>
            </w:r>
            <w:r w:rsidR="00FC3097">
              <w:rPr>
                <w:rFonts w:ascii="Times New Roman" w:eastAsia="Calibri" w:hAnsi="Times New Roman" w:cs="Times New Roman"/>
                <w:sz w:val="24"/>
                <w:szCs w:val="24"/>
              </w:rPr>
              <w:t>ально-практической деятельности</w:t>
            </w:r>
          </w:p>
        </w:tc>
      </w:tr>
      <w:tr w:rsidR="00117BF6" w:rsidRPr="008C510B" w:rsidTr="00FC3097">
        <w:trPr>
          <w:gridAfter w:val="1"/>
          <w:wAfter w:w="396" w:type="dxa"/>
          <w:cantSplit/>
          <w:trHeight w:val="2746"/>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22</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Что музыка изображает?</w:t>
            </w:r>
          </w:p>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Изучение нового материала;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музыка может передавать движение, изобрази цокот копыт ударами кулачков.</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Подбери слова, которые передают характер звучания пьес.</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учить анализировать </w:t>
            </w:r>
            <w:r w:rsidR="00FC3097">
              <w:rPr>
                <w:rFonts w:ascii="Times New Roman" w:eastAsia="Calibri" w:hAnsi="Times New Roman" w:cs="Times New Roman"/>
                <w:sz w:val="24"/>
                <w:szCs w:val="24"/>
              </w:rPr>
              <w:t>сочинения, формулировать выводы</w:t>
            </w:r>
          </w:p>
        </w:tc>
        <w:tc>
          <w:tcPr>
            <w:tcW w:w="1842" w:type="dxa"/>
            <w:tcBorders>
              <w:top w:val="single" w:sz="4" w:space="0" w:color="auto"/>
              <w:left w:val="single" w:sz="4" w:space="0" w:color="auto"/>
              <w:bottom w:val="single" w:sz="4" w:space="0" w:color="auto"/>
              <w:right w:val="single" w:sz="4" w:space="0" w:color="auto"/>
            </w:tcBorders>
          </w:tcPr>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Музыкальные инструменты: скрипка, форт</w:t>
            </w:r>
            <w:r w:rsidR="00FC3097">
              <w:rPr>
                <w:rFonts w:ascii="Times New Roman" w:eastAsia="Calibri" w:hAnsi="Times New Roman" w:cs="Times New Roman"/>
                <w:sz w:val="24"/>
                <w:szCs w:val="24"/>
              </w:rPr>
              <w:t xml:space="preserve">епиано. Мелодия, </w:t>
            </w:r>
            <w:proofErr w:type="spellStart"/>
            <w:r w:rsidR="00FC3097">
              <w:rPr>
                <w:rFonts w:ascii="Times New Roman" w:eastAsia="Calibri" w:hAnsi="Times New Roman" w:cs="Times New Roman"/>
                <w:sz w:val="24"/>
                <w:szCs w:val="24"/>
              </w:rPr>
              <w:t>аккомпанемен</w:t>
            </w:r>
            <w:proofErr w:type="gramStart"/>
            <w:r w:rsidR="00FC3097">
              <w:rPr>
                <w:rFonts w:ascii="Times New Roman" w:eastAsia="Calibri" w:hAnsi="Times New Roman" w:cs="Times New Roman"/>
                <w:sz w:val="24"/>
                <w:szCs w:val="24"/>
              </w:rPr>
              <w:t>,</w:t>
            </w:r>
            <w:r w:rsidRPr="008C510B">
              <w:rPr>
                <w:rFonts w:ascii="Times New Roman" w:eastAsia="Calibri" w:hAnsi="Times New Roman" w:cs="Times New Roman"/>
                <w:sz w:val="24"/>
                <w:szCs w:val="24"/>
              </w:rPr>
              <w:t>р</w:t>
            </w:r>
            <w:proofErr w:type="gramEnd"/>
            <w:r w:rsidRPr="008C510B">
              <w:rPr>
                <w:rFonts w:ascii="Times New Roman" w:eastAsia="Calibri" w:hAnsi="Times New Roman" w:cs="Times New Roman"/>
                <w:sz w:val="24"/>
                <w:szCs w:val="24"/>
              </w:rPr>
              <w:t>итм</w:t>
            </w:r>
            <w:proofErr w:type="spellEnd"/>
            <w:r w:rsidRPr="008C510B">
              <w:rPr>
                <w:rFonts w:ascii="Times New Roman" w:eastAsia="Calibri"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анализировать музыкальные произведения, </w:t>
            </w:r>
            <w:proofErr w:type="spellStart"/>
            <w:r w:rsidRPr="008C510B">
              <w:rPr>
                <w:rFonts w:ascii="Times New Roman" w:eastAsia="Calibri" w:hAnsi="Times New Roman" w:cs="Times New Roman"/>
                <w:sz w:val="24"/>
                <w:szCs w:val="24"/>
              </w:rPr>
              <w:t>пони-мать</w:t>
            </w:r>
            <w:proofErr w:type="spellEnd"/>
            <w:r w:rsidRPr="008C510B">
              <w:rPr>
                <w:rFonts w:ascii="Times New Roman" w:eastAsia="Calibri" w:hAnsi="Times New Roman" w:cs="Times New Roman"/>
                <w:sz w:val="24"/>
                <w:szCs w:val="24"/>
              </w:rPr>
              <w:t xml:space="preserve">  для чего нужны </w:t>
            </w:r>
            <w:proofErr w:type="spellStart"/>
            <w:r w:rsidRPr="008C510B">
              <w:rPr>
                <w:rFonts w:ascii="Times New Roman" w:eastAsia="Calibri" w:hAnsi="Times New Roman" w:cs="Times New Roman"/>
                <w:sz w:val="24"/>
                <w:szCs w:val="24"/>
              </w:rPr>
              <w:t>изобрази-тельные</w:t>
            </w:r>
            <w:proofErr w:type="spellEnd"/>
            <w:r w:rsidRPr="008C510B">
              <w:rPr>
                <w:rFonts w:ascii="Times New Roman" w:eastAsia="Calibri" w:hAnsi="Times New Roman" w:cs="Times New Roman"/>
                <w:sz w:val="24"/>
                <w:szCs w:val="24"/>
              </w:rPr>
              <w:t xml:space="preserve"> средства в музыке,  импровизировать  на музыкальных инструмента</w:t>
            </w:r>
            <w:proofErr w:type="gramStart"/>
            <w:r w:rsidRPr="008C510B">
              <w:rPr>
                <w:rFonts w:ascii="Times New Roman" w:eastAsia="Calibri" w:hAnsi="Times New Roman" w:cs="Times New Roman"/>
                <w:sz w:val="24"/>
                <w:szCs w:val="24"/>
              </w:rPr>
              <w:t>х(</w:t>
            </w:r>
            <w:proofErr w:type="gramEnd"/>
            <w:r w:rsidRPr="008C510B">
              <w:rPr>
                <w:rFonts w:ascii="Times New Roman" w:eastAsia="Calibri" w:hAnsi="Times New Roman" w:cs="Times New Roman"/>
                <w:sz w:val="24"/>
                <w:szCs w:val="24"/>
              </w:rPr>
              <w:t xml:space="preserve"> на примере пьесы Д.Б. </w:t>
            </w:r>
            <w:proofErr w:type="spellStart"/>
            <w:r w:rsidRPr="008C510B">
              <w:rPr>
                <w:rFonts w:ascii="Times New Roman" w:eastAsia="Calibri" w:hAnsi="Times New Roman" w:cs="Times New Roman"/>
                <w:sz w:val="24"/>
                <w:szCs w:val="24"/>
              </w:rPr>
              <w:t>Кабалевского</w:t>
            </w:r>
            <w:proofErr w:type="spellEnd"/>
            <w:r w:rsidRPr="008C510B">
              <w:rPr>
                <w:rFonts w:ascii="Times New Roman" w:eastAsia="Calibri" w:hAnsi="Times New Roman" w:cs="Times New Roman"/>
                <w:sz w:val="24"/>
                <w:szCs w:val="24"/>
              </w:rPr>
              <w:t xml:space="preserve"> «Кавалерийская», «Полёт шмеля» Н.А. Римского-Корсакова).</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00FC3097">
              <w:rPr>
                <w:rFonts w:ascii="Times New Roman" w:eastAsia="Calibri" w:hAnsi="Times New Roman" w:cs="Times New Roman"/>
                <w:sz w:val="24"/>
                <w:szCs w:val="24"/>
              </w:rPr>
              <w:t xml:space="preserve"> использовать речь </w:t>
            </w:r>
            <w:r w:rsidRPr="008C510B">
              <w:rPr>
                <w:rFonts w:ascii="Times New Roman" w:eastAsia="Calibri" w:hAnsi="Times New Roman" w:cs="Times New Roman"/>
                <w:sz w:val="24"/>
                <w:szCs w:val="24"/>
              </w:rPr>
              <w:t>для регуляции своего действия.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Познавательные: </w:t>
            </w:r>
            <w:r w:rsidR="00FC3097">
              <w:rPr>
                <w:rFonts w:ascii="Times New Roman" w:eastAsia="Calibri" w:hAnsi="Times New Roman" w:cs="Times New Roman"/>
                <w:sz w:val="24"/>
                <w:szCs w:val="24"/>
              </w:rPr>
              <w:t>ориентироваться</w:t>
            </w:r>
            <w:r w:rsidRPr="008C510B">
              <w:rPr>
                <w:rFonts w:ascii="Times New Roman" w:eastAsia="Calibri" w:hAnsi="Times New Roman" w:cs="Times New Roman"/>
                <w:sz w:val="24"/>
                <w:szCs w:val="24"/>
              </w:rPr>
              <w:t xml:space="preserve"> в разнообразии способов решения задач.</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аргументировать свою позицию.</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FC3097" w:rsidP="00117BF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Внутренняя позиция, </w:t>
            </w:r>
            <w:r w:rsidR="00117BF6" w:rsidRPr="008C510B">
              <w:rPr>
                <w:rFonts w:ascii="Times New Roman" w:eastAsia="Calibri" w:hAnsi="Times New Roman" w:cs="Times New Roman"/>
                <w:sz w:val="24"/>
                <w:szCs w:val="24"/>
              </w:rPr>
              <w:t>эмоциональная отзывчивость</w:t>
            </w:r>
            <w:proofErr w:type="gramStart"/>
            <w:r w:rsidR="00117BF6" w:rsidRPr="008C510B">
              <w:rPr>
                <w:rFonts w:ascii="Times New Roman" w:eastAsia="Calibri" w:hAnsi="Times New Roman" w:cs="Times New Roman"/>
                <w:sz w:val="24"/>
                <w:szCs w:val="24"/>
              </w:rPr>
              <w:t xml:space="preserve"> ,</w:t>
            </w:r>
            <w:proofErr w:type="gramEnd"/>
            <w:r w:rsidR="00117BF6" w:rsidRPr="008C510B">
              <w:rPr>
                <w:rFonts w:ascii="Times New Roman" w:eastAsia="Calibri" w:hAnsi="Times New Roman" w:cs="Times New Roman"/>
                <w:sz w:val="24"/>
                <w:szCs w:val="24"/>
              </w:rPr>
              <w:t xml:space="preserve"> со</w:t>
            </w:r>
            <w:r>
              <w:rPr>
                <w:rFonts w:ascii="Times New Roman" w:eastAsia="Calibri" w:hAnsi="Times New Roman" w:cs="Times New Roman"/>
                <w:sz w:val="24"/>
                <w:szCs w:val="24"/>
              </w:rPr>
              <w:t>переживание, уважение к чувства</w:t>
            </w:r>
            <w:r w:rsidR="00117BF6" w:rsidRPr="008C510B">
              <w:rPr>
                <w:rFonts w:ascii="Times New Roman" w:eastAsia="Calibri" w:hAnsi="Times New Roman" w:cs="Times New Roman"/>
                <w:sz w:val="24"/>
                <w:szCs w:val="24"/>
              </w:rPr>
              <w:t xml:space="preserve">  и настроениям других людей.</w:t>
            </w:r>
          </w:p>
        </w:tc>
      </w:tr>
      <w:tr w:rsidR="00117BF6" w:rsidRPr="008C510B" w:rsidTr="00FC3097">
        <w:trPr>
          <w:gridAfter w:val="1"/>
          <w:wAfter w:w="396" w:type="dxa"/>
          <w:cantSplit/>
          <w:trHeight w:val="2544"/>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23</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Что музыка выражает,  а что изображает.</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Обобщение и систематизация знаний; урок-путешествие</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 xml:space="preserve">Как </w:t>
            </w:r>
            <w:proofErr w:type="gramStart"/>
            <w:r w:rsidRPr="008C510B">
              <w:rPr>
                <w:rFonts w:ascii="Times New Roman" w:eastAsia="Calibri" w:hAnsi="Times New Roman" w:cs="Times New Roman"/>
                <w:sz w:val="24"/>
                <w:szCs w:val="24"/>
              </w:rPr>
              <w:t>музыка</w:t>
            </w:r>
            <w:proofErr w:type="gramEnd"/>
            <w:r w:rsidRPr="008C510B">
              <w:rPr>
                <w:rFonts w:ascii="Times New Roman" w:eastAsia="Calibri" w:hAnsi="Times New Roman" w:cs="Times New Roman"/>
                <w:sz w:val="24"/>
                <w:szCs w:val="24"/>
              </w:rPr>
              <w:t xml:space="preserve"> изображая  какое-либо  движение, помогает в передаче  чувств, настроения?</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Цель: </w:t>
            </w:r>
            <w:r w:rsidRPr="008C510B">
              <w:rPr>
                <w:rFonts w:ascii="Times New Roman" w:eastAsia="Calibri" w:hAnsi="Times New Roman" w:cs="Times New Roman"/>
                <w:sz w:val="24"/>
                <w:szCs w:val="24"/>
              </w:rPr>
              <w:t>учим различать понятия:музыка выражает внутренний мир человека, а изображает  любое движение.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Мелодия, аккомпанемент ритм, динамическое развитие:  усиление,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затихание звука, угасание.</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проводить интонационно-образный анализ музыкальных произведений (на </w:t>
            </w:r>
            <w:proofErr w:type="gramStart"/>
            <w:r w:rsidRPr="008C510B">
              <w:rPr>
                <w:rFonts w:ascii="Times New Roman" w:eastAsia="Calibri" w:hAnsi="Times New Roman" w:cs="Times New Roman"/>
                <w:sz w:val="24"/>
                <w:szCs w:val="24"/>
              </w:rPr>
              <w:t>при-мере</w:t>
            </w:r>
            <w:proofErr w:type="gramEnd"/>
            <w:r w:rsidRPr="008C510B">
              <w:rPr>
                <w:rFonts w:ascii="Times New Roman" w:eastAsia="Calibri" w:hAnsi="Times New Roman" w:cs="Times New Roman"/>
                <w:sz w:val="24"/>
                <w:szCs w:val="24"/>
              </w:rPr>
              <w:t xml:space="preserve">  песни  Л. </w:t>
            </w:r>
            <w:proofErr w:type="spellStart"/>
            <w:r w:rsidRPr="008C510B">
              <w:rPr>
                <w:rFonts w:ascii="Times New Roman" w:eastAsia="Calibri" w:hAnsi="Times New Roman" w:cs="Times New Roman"/>
                <w:sz w:val="24"/>
                <w:szCs w:val="24"/>
              </w:rPr>
              <w:t>Книппера</w:t>
            </w:r>
            <w:proofErr w:type="spellEnd"/>
            <w:r w:rsidRPr="008C510B">
              <w:rPr>
                <w:rFonts w:ascii="Times New Roman" w:eastAsia="Calibri" w:hAnsi="Times New Roman" w:cs="Times New Roman"/>
                <w:sz w:val="24"/>
                <w:szCs w:val="24"/>
              </w:rPr>
              <w:t xml:space="preserve"> «Полюшко»)</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использовать речь для регуляции своегодействия.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ориентироваться  в разнообразии способов решения задач.</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Слушать собеседника, воспринимать музыкальное произведение и мнение других людей.</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Развитие эмоционального восприятия произведений искусства, интереса  к </w:t>
            </w:r>
            <w:proofErr w:type="gramStart"/>
            <w:r w:rsidRPr="008C510B">
              <w:rPr>
                <w:rFonts w:ascii="Times New Roman" w:eastAsia="Calibri" w:hAnsi="Times New Roman" w:cs="Times New Roman"/>
                <w:sz w:val="24"/>
                <w:szCs w:val="24"/>
              </w:rPr>
              <w:t>от-дельным</w:t>
            </w:r>
            <w:proofErr w:type="gramEnd"/>
            <w:r w:rsidRPr="008C510B">
              <w:rPr>
                <w:rFonts w:ascii="Times New Roman" w:eastAsia="Calibri" w:hAnsi="Times New Roman" w:cs="Times New Roman"/>
                <w:sz w:val="24"/>
                <w:szCs w:val="24"/>
              </w:rPr>
              <w:t xml:space="preserve"> видам музыкально- практической деятельности.</w:t>
            </w:r>
          </w:p>
        </w:tc>
      </w:tr>
      <w:tr w:rsidR="00117BF6" w:rsidRPr="008C510B" w:rsidTr="00FC3097">
        <w:trPr>
          <w:gridAfter w:val="1"/>
          <w:wAfter w:w="396" w:type="dxa"/>
          <w:cantSplit/>
          <w:trHeight w:val="2462"/>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24</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Единство изобразительности и выразительности.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Обобщение и систематизация знаний;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изобразительность помогает в передаче чувств человека, его настроения.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Создаём словесный портрет.</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Цель: </w:t>
            </w:r>
            <w:r w:rsidRPr="008C510B">
              <w:rPr>
                <w:rFonts w:ascii="Times New Roman" w:eastAsia="Calibri" w:hAnsi="Times New Roman" w:cs="Times New Roman"/>
                <w:sz w:val="24"/>
                <w:szCs w:val="24"/>
              </w:rPr>
              <w:t>расширять художественные  впечатления, развивать ассоциативно-образное мышление.</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Скороговорки, мелодия, аккомпанемент, трёхчастная форма.</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проводить интонационно-образный анализ музыкального произведения </w:t>
            </w:r>
            <w:proofErr w:type="gramStart"/>
            <w:r w:rsidRPr="008C510B">
              <w:rPr>
                <w:rFonts w:ascii="Times New Roman" w:eastAsia="Calibri" w:hAnsi="Times New Roman" w:cs="Times New Roman"/>
                <w:sz w:val="24"/>
                <w:szCs w:val="24"/>
              </w:rPr>
              <w:t xml:space="preserve">( </w:t>
            </w:r>
            <w:proofErr w:type="gramEnd"/>
            <w:r w:rsidRPr="008C510B">
              <w:rPr>
                <w:rFonts w:ascii="Times New Roman" w:eastAsia="Calibri" w:hAnsi="Times New Roman" w:cs="Times New Roman"/>
                <w:sz w:val="24"/>
                <w:szCs w:val="24"/>
              </w:rPr>
              <w:t xml:space="preserve">на примере «Попутной песни» М.И. Глинки). </w:t>
            </w:r>
            <w:proofErr w:type="gramStart"/>
            <w:r w:rsidRPr="008C510B">
              <w:rPr>
                <w:rFonts w:ascii="Times New Roman" w:eastAsia="Calibri" w:hAnsi="Times New Roman" w:cs="Times New Roman"/>
                <w:sz w:val="24"/>
                <w:szCs w:val="24"/>
              </w:rPr>
              <w:t>Понимать</w:t>
            </w:r>
            <w:proofErr w:type="gramEnd"/>
            <w:r w:rsidRPr="008C510B">
              <w:rPr>
                <w:rFonts w:ascii="Times New Roman" w:eastAsia="Calibri" w:hAnsi="Times New Roman" w:cs="Times New Roman"/>
                <w:sz w:val="24"/>
                <w:szCs w:val="24"/>
              </w:rPr>
              <w:t xml:space="preserve"> как связаны между собой выразительность в музыке и изобразительные моменты. </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формулировать и 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самостоятельно выделять  и формулировать познавательную цель.</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проявлять активность  в решении познавательных задач.</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интереса к отдельным видам музыкально-практической деятельности.</w:t>
            </w:r>
          </w:p>
        </w:tc>
      </w:tr>
      <w:tr w:rsidR="00117BF6" w:rsidRPr="008C510B" w:rsidTr="00FC3097">
        <w:trPr>
          <w:gridAfter w:val="1"/>
          <w:wAfter w:w="396" w:type="dxa"/>
          <w:cantSplit/>
          <w:trHeight w:val="2307"/>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25</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Картины природы в музыке. Закрепление изученного материала; урок-экскурсия</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музыка расскажет нам о жизни природы, какие чувства  передаёт музыка в пьесах? О чём рассказала тебе музыка?</w:t>
            </w:r>
          </w:p>
          <w:p w:rsidR="00FC3097"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выявить особ</w:t>
            </w:r>
            <w:r w:rsidR="00FC3097">
              <w:rPr>
                <w:rFonts w:ascii="Times New Roman" w:eastAsia="Calibri" w:hAnsi="Times New Roman" w:cs="Times New Roman"/>
                <w:sz w:val="24"/>
                <w:szCs w:val="24"/>
              </w:rPr>
              <w:t xml:space="preserve">енности характера, </w:t>
            </w:r>
            <w:proofErr w:type="gramStart"/>
            <w:r w:rsidR="00FC3097">
              <w:rPr>
                <w:rFonts w:ascii="Times New Roman" w:eastAsia="Calibri" w:hAnsi="Times New Roman" w:cs="Times New Roman"/>
                <w:sz w:val="24"/>
                <w:szCs w:val="24"/>
              </w:rPr>
              <w:t>на-строения</w:t>
            </w:r>
            <w:proofErr w:type="gramEnd"/>
            <w:r w:rsidRPr="008C510B">
              <w:rPr>
                <w:rFonts w:ascii="Times New Roman" w:eastAsia="Calibri" w:hAnsi="Times New Roman" w:cs="Times New Roman"/>
                <w:sz w:val="24"/>
                <w:szCs w:val="24"/>
              </w:rPr>
              <w:t xml:space="preserve"> в  пь</w:t>
            </w:r>
            <w:r w:rsidR="00FC3097">
              <w:rPr>
                <w:rFonts w:ascii="Times New Roman" w:eastAsia="Calibri" w:hAnsi="Times New Roman" w:cs="Times New Roman"/>
                <w:sz w:val="24"/>
                <w:szCs w:val="24"/>
              </w:rPr>
              <w:t xml:space="preserve">есе, отметить изобрази-тельные </w:t>
            </w:r>
            <w:r w:rsidRPr="008C510B">
              <w:rPr>
                <w:rFonts w:ascii="Times New Roman" w:eastAsia="Calibri" w:hAnsi="Times New Roman" w:cs="Times New Roman"/>
                <w:sz w:val="24"/>
                <w:szCs w:val="24"/>
              </w:rPr>
              <w:t>особенности.</w:t>
            </w:r>
          </w:p>
        </w:tc>
        <w:tc>
          <w:tcPr>
            <w:tcW w:w="1842" w:type="dxa"/>
            <w:tcBorders>
              <w:top w:val="single" w:sz="4" w:space="0" w:color="auto"/>
              <w:left w:val="single" w:sz="4" w:space="0" w:color="auto"/>
              <w:bottom w:val="single" w:sz="4" w:space="0" w:color="auto"/>
              <w:right w:val="single" w:sz="4" w:space="0" w:color="auto"/>
            </w:tcBorders>
            <w:hideMark/>
          </w:tcPr>
          <w:p w:rsidR="00117BF6" w:rsidRPr="008C510B" w:rsidRDefault="00FC3097" w:rsidP="00117BF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Мелодия, фраза, </w:t>
            </w:r>
            <w:proofErr w:type="spellStart"/>
            <w:r>
              <w:rPr>
                <w:rFonts w:ascii="Times New Roman" w:eastAsia="Calibri" w:hAnsi="Times New Roman" w:cs="Times New Roman"/>
                <w:sz w:val="24"/>
                <w:szCs w:val="24"/>
              </w:rPr>
              <w:t>дирижирование</w:t>
            </w:r>
            <w:proofErr w:type="gramStart"/>
            <w:r>
              <w:rPr>
                <w:rFonts w:ascii="Times New Roman" w:eastAsia="Calibri" w:hAnsi="Times New Roman" w:cs="Times New Roman"/>
                <w:sz w:val="24"/>
                <w:szCs w:val="24"/>
              </w:rPr>
              <w:t>,а</w:t>
            </w:r>
            <w:proofErr w:type="gramEnd"/>
            <w:r>
              <w:rPr>
                <w:rFonts w:ascii="Times New Roman" w:eastAsia="Calibri" w:hAnsi="Times New Roman" w:cs="Times New Roman"/>
                <w:sz w:val="24"/>
                <w:szCs w:val="24"/>
              </w:rPr>
              <w:t>ккомпанемент,</w:t>
            </w:r>
            <w:r w:rsidR="00117BF6" w:rsidRPr="008C510B">
              <w:rPr>
                <w:rFonts w:ascii="Times New Roman" w:eastAsia="Calibri" w:hAnsi="Times New Roman" w:cs="Times New Roman"/>
                <w:sz w:val="24"/>
                <w:szCs w:val="24"/>
              </w:rPr>
              <w:t>живопись-музыка-литература</w:t>
            </w:r>
            <w:proofErr w:type="spellEnd"/>
            <w:r w:rsidR="00117BF6" w:rsidRPr="008C510B">
              <w:rPr>
                <w:rFonts w:ascii="Times New Roman" w:eastAsia="Calibri"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проводить интонационно- образный анализ инструментального произведения- чувства, характер, настроение </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 на примере музыки П.И. Чайковского «Времена года»- весна).</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использовать речь для регуляции своего действия.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Познавательные: </w:t>
            </w:r>
            <w:r w:rsidRPr="008C510B">
              <w:rPr>
                <w:rFonts w:ascii="Times New Roman" w:eastAsia="Calibri" w:hAnsi="Times New Roman" w:cs="Times New Roman"/>
                <w:sz w:val="24"/>
                <w:szCs w:val="24"/>
              </w:rPr>
              <w:t>ориентироваться  в разнообразии способов решения задач.</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Коммуникативные: </w:t>
            </w:r>
            <w:r w:rsidRPr="008C510B">
              <w:rPr>
                <w:rFonts w:ascii="Times New Roman" w:eastAsia="Calibri" w:hAnsi="Times New Roman" w:cs="Times New Roman"/>
                <w:sz w:val="24"/>
                <w:szCs w:val="24"/>
              </w:rPr>
              <w:t>ставить вопросы, обращаться за помощью. Слушать собеседника.</w:t>
            </w:r>
          </w:p>
        </w:tc>
        <w:tc>
          <w:tcPr>
            <w:tcW w:w="1735" w:type="dxa"/>
            <w:gridSpan w:val="4"/>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произведениям музыки, литературы, живописи.</w:t>
            </w:r>
          </w:p>
        </w:tc>
      </w:tr>
      <w:tr w:rsidR="00FC3097" w:rsidRPr="00FC3097" w:rsidTr="00FC3097">
        <w:trPr>
          <w:gridAfter w:val="1"/>
          <w:wAfter w:w="396" w:type="dxa"/>
          <w:cantSplit/>
          <w:trHeight w:val="297"/>
        </w:trPr>
        <w:tc>
          <w:tcPr>
            <w:tcW w:w="15730" w:type="dxa"/>
            <w:gridSpan w:val="12"/>
            <w:tcBorders>
              <w:top w:val="single" w:sz="4" w:space="0" w:color="auto"/>
              <w:left w:val="single" w:sz="4" w:space="0" w:color="auto"/>
              <w:bottom w:val="single" w:sz="4" w:space="0" w:color="auto"/>
              <w:right w:val="single" w:sz="4" w:space="0" w:color="auto"/>
            </w:tcBorders>
          </w:tcPr>
          <w:p w:rsidR="00FC3097" w:rsidRPr="00FC3097" w:rsidRDefault="00FC3097" w:rsidP="00FC3097">
            <w:pPr>
              <w:spacing w:after="0"/>
              <w:jc w:val="center"/>
              <w:rPr>
                <w:rFonts w:ascii="Times New Roman" w:eastAsia="Calibri" w:hAnsi="Times New Roman" w:cs="Times New Roman"/>
                <w:b/>
                <w:sz w:val="24"/>
                <w:szCs w:val="24"/>
              </w:rPr>
            </w:pPr>
            <w:r w:rsidRPr="00FC3097">
              <w:rPr>
                <w:rFonts w:ascii="Times New Roman" w:eastAsia="Calibri" w:hAnsi="Times New Roman" w:cs="Times New Roman"/>
                <w:b/>
                <w:sz w:val="24"/>
                <w:szCs w:val="24"/>
              </w:rPr>
              <w:t>Раздел 4 «Музыкальная речь» - 8 часов</w:t>
            </w:r>
          </w:p>
        </w:tc>
      </w:tr>
      <w:tr w:rsidR="00117BF6" w:rsidRPr="008C510B" w:rsidTr="00FC3097">
        <w:trPr>
          <w:gridAfter w:val="1"/>
          <w:wAfter w:w="396" w:type="dxa"/>
          <w:cantSplit/>
          <w:trHeight w:val="1800"/>
        </w:trPr>
        <w:tc>
          <w:tcPr>
            <w:tcW w:w="812" w:type="dxa"/>
            <w:tcBorders>
              <w:top w:val="single" w:sz="4" w:space="0" w:color="auto"/>
              <w:left w:val="single" w:sz="4" w:space="0" w:color="auto"/>
              <w:bottom w:val="single" w:sz="4" w:space="0" w:color="auto"/>
              <w:right w:val="single" w:sz="4" w:space="0" w:color="auto"/>
            </w:tcBorders>
            <w:hideMark/>
          </w:tcPr>
          <w:p w:rsidR="00117BF6" w:rsidRPr="008C510B" w:rsidRDefault="00FC3097" w:rsidP="00117BF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26</w:t>
            </w:r>
          </w:p>
        </w:tc>
        <w:tc>
          <w:tcPr>
            <w:tcW w:w="1699"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9"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Обобщение; повторение изученного материала; урок- 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Назовите музыку, которая запомнилась лучше всего.</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 xml:space="preserve"> Ц</w:t>
            </w:r>
            <w:r w:rsidRPr="008C510B">
              <w:rPr>
                <w:rFonts w:ascii="Times New Roman" w:eastAsia="Calibri" w:hAnsi="Times New Roman" w:cs="Times New Roman"/>
                <w:b/>
                <w:sz w:val="24"/>
                <w:szCs w:val="24"/>
              </w:rPr>
              <w:t xml:space="preserve">ель: </w:t>
            </w:r>
            <w:r w:rsidRPr="008C510B">
              <w:rPr>
                <w:rFonts w:ascii="Times New Roman" w:eastAsia="Calibri" w:hAnsi="Times New Roman" w:cs="Times New Roman"/>
                <w:sz w:val="24"/>
                <w:szCs w:val="24"/>
              </w:rPr>
              <w:t>проследить за тем, какие произведения  полюбились детям, остались в их памяти; определять уровень музыкальной культуры.</w:t>
            </w:r>
          </w:p>
        </w:tc>
        <w:tc>
          <w:tcPr>
            <w:tcW w:w="184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Мелодия, фраза, </w:t>
            </w:r>
            <w:proofErr w:type="spellStart"/>
            <w:r w:rsidRPr="008C510B">
              <w:rPr>
                <w:rFonts w:ascii="Times New Roman" w:eastAsia="Calibri" w:hAnsi="Times New Roman" w:cs="Times New Roman"/>
                <w:sz w:val="24"/>
                <w:szCs w:val="24"/>
              </w:rPr>
              <w:t>аккопанемент</w:t>
            </w:r>
            <w:proofErr w:type="spellEnd"/>
            <w:r w:rsidRPr="008C510B">
              <w:rPr>
                <w:rFonts w:ascii="Times New Roman" w:eastAsia="Calibri" w:hAnsi="Times New Roman" w:cs="Times New Roman"/>
                <w:sz w:val="24"/>
                <w:szCs w:val="24"/>
              </w:rPr>
              <w:t>,</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ритм, темп, инструменты,  характер, настроение.</w:t>
            </w:r>
          </w:p>
          <w:p w:rsidR="00117BF6" w:rsidRPr="008C510B" w:rsidRDefault="00117BF6" w:rsidP="00117BF6">
            <w:pPr>
              <w:spacing w:after="0"/>
              <w:jc w:val="both"/>
              <w:rPr>
                <w:rFonts w:ascii="Times New Roman" w:eastAsia="Calibri"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понимать единство  выразительных и изобразительных особенностей и возможностей музыкальных звуков и их сочетаний. Понимать роль музыки в собственной жизни.</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Регулятивные: </w:t>
            </w:r>
            <w:r w:rsidRPr="008C510B">
              <w:rPr>
                <w:rFonts w:ascii="Times New Roman" w:eastAsia="Calibri" w:hAnsi="Times New Roman" w:cs="Times New Roman"/>
                <w:sz w:val="24"/>
                <w:szCs w:val="24"/>
              </w:rPr>
              <w:t>выбирать действия в соответствии с поставленными задачами.</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самостоятельно выделять и формулировать  познавательную цель.</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xml:space="preserve">Коммуникативные: </w:t>
            </w:r>
            <w:r w:rsidRPr="008C510B">
              <w:rPr>
                <w:rFonts w:ascii="Times New Roman" w:eastAsia="Calibri" w:hAnsi="Times New Roman" w:cs="Times New Roman"/>
                <w:sz w:val="24"/>
                <w:szCs w:val="24"/>
              </w:rPr>
              <w:t>задавать вопросы, формулировать собственное мнение и позицию (с помощью педагога).</w:t>
            </w:r>
          </w:p>
        </w:tc>
        <w:tc>
          <w:tcPr>
            <w:tcW w:w="1735" w:type="dxa"/>
            <w:gridSpan w:val="4"/>
            <w:tcBorders>
              <w:top w:val="single" w:sz="4" w:space="0" w:color="auto"/>
              <w:left w:val="single" w:sz="4" w:space="0" w:color="auto"/>
              <w:bottom w:val="single" w:sz="4" w:space="0" w:color="auto"/>
              <w:right w:val="single" w:sz="4" w:space="0" w:color="auto"/>
            </w:tcBorders>
          </w:tcPr>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Оценка результатов собственной музыкально- исполнительской деятельности.</w:t>
            </w:r>
          </w:p>
        </w:tc>
      </w:tr>
      <w:tr w:rsidR="00FC3097" w:rsidRPr="008C510B" w:rsidTr="00FC3097">
        <w:trPr>
          <w:gridAfter w:val="3"/>
          <w:wAfter w:w="519" w:type="dxa"/>
          <w:cantSplit/>
          <w:trHeight w:val="3488"/>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27</w:t>
            </w:r>
          </w:p>
        </w:tc>
        <w:tc>
          <w:tcPr>
            <w:tcW w:w="1705"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Музыкальная речь.</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Выразительные средства музыки. Темп.</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Изучение и закрепление новых знаний; урок </w:t>
            </w:r>
            <w:proofErr w:type="gramStart"/>
            <w:r w:rsidRPr="008C510B">
              <w:rPr>
                <w:rFonts w:ascii="Times New Roman" w:eastAsia="Calibri" w:hAnsi="Times New Roman" w:cs="Times New Roman"/>
                <w:sz w:val="24"/>
                <w:szCs w:val="24"/>
              </w:rPr>
              <w:t>–и</w:t>
            </w:r>
            <w:proofErr w:type="gramEnd"/>
            <w:r w:rsidRPr="008C510B">
              <w:rPr>
                <w:rFonts w:ascii="Times New Roman" w:eastAsia="Calibri" w:hAnsi="Times New Roman" w:cs="Times New Roman"/>
                <w:sz w:val="24"/>
                <w:szCs w:val="24"/>
              </w:rPr>
              <w:t>гра</w:t>
            </w:r>
          </w:p>
          <w:p w:rsidR="00117BF6" w:rsidRPr="008C510B" w:rsidRDefault="00117BF6" w:rsidP="00117BF6">
            <w:pPr>
              <w:spacing w:after="0"/>
              <w:jc w:val="both"/>
              <w:rPr>
                <w:rFonts w:ascii="Times New Roman" w:eastAsia="Calibri"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Чем отличается музыкальная речь от </w:t>
            </w:r>
            <w:proofErr w:type="gramStart"/>
            <w:r w:rsidRPr="008C510B">
              <w:rPr>
                <w:rFonts w:ascii="Times New Roman" w:eastAsia="Calibri" w:hAnsi="Times New Roman" w:cs="Times New Roman"/>
                <w:sz w:val="24"/>
                <w:szCs w:val="24"/>
              </w:rPr>
              <w:t>разговорной</w:t>
            </w:r>
            <w:proofErr w:type="gramEnd"/>
            <w:r w:rsidRPr="008C510B">
              <w:rPr>
                <w:rFonts w:ascii="Times New Roman" w:eastAsia="Calibri" w:hAnsi="Times New Roman" w:cs="Times New Roman"/>
                <w:sz w:val="24"/>
                <w:szCs w:val="24"/>
              </w:rPr>
              <w:t>.</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xml:space="preserve"> дать представление  об общих чертах и отличиях музыкальной и </w:t>
            </w:r>
            <w:proofErr w:type="gramStart"/>
            <w:r w:rsidRPr="008C510B">
              <w:rPr>
                <w:rFonts w:ascii="Times New Roman" w:eastAsia="Calibri" w:hAnsi="Times New Roman" w:cs="Times New Roman"/>
                <w:sz w:val="24"/>
                <w:szCs w:val="24"/>
              </w:rPr>
              <w:t>разговор-ной</w:t>
            </w:r>
            <w:proofErr w:type="gramEnd"/>
            <w:r w:rsidRPr="008C510B">
              <w:rPr>
                <w:rFonts w:ascii="Times New Roman" w:eastAsia="Calibri" w:hAnsi="Times New Roman" w:cs="Times New Roman"/>
                <w:sz w:val="24"/>
                <w:szCs w:val="24"/>
              </w:rPr>
              <w:t xml:space="preserve"> речи.</w:t>
            </w:r>
          </w:p>
        </w:tc>
        <w:tc>
          <w:tcPr>
            <w:tcW w:w="184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Нота, высота звука, движение мелодии.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Длинные и короткие звуки, скороговорка.</w:t>
            </w:r>
          </w:p>
        </w:tc>
        <w:tc>
          <w:tcPr>
            <w:tcW w:w="2834"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слушать музыку  (на примере произведения С.С. Прокофьева «Болтунья»); использовать музыкальную речь как способ общения между людьми и передачи информации. Понятие скороговорки. Упражнение «Карусель».</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ставить новые учебные задачи в сотрудничестве с учителем.</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контролировать и оценивать  процесс и результат деятельности.</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адекватно оценивать  собственное поведение; воспринимать музыкальное произведение и мнение других людей о музыке.</w:t>
            </w:r>
          </w:p>
        </w:tc>
        <w:tc>
          <w:tcPr>
            <w:tcW w:w="1612"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Продуктивное сотрудничество, общение, взаимодействие со сверстниками при решении различных творческих  музыкальных задач.</w:t>
            </w:r>
          </w:p>
        </w:tc>
      </w:tr>
      <w:tr w:rsidR="00FC3097" w:rsidRPr="008C510B" w:rsidTr="00FC3097">
        <w:trPr>
          <w:gridAfter w:val="3"/>
          <w:wAfter w:w="519" w:type="dxa"/>
          <w:cantSplit/>
          <w:trHeight w:val="2160"/>
        </w:trPr>
        <w:tc>
          <w:tcPr>
            <w:tcW w:w="812"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28</w:t>
            </w:r>
          </w:p>
        </w:tc>
        <w:tc>
          <w:tcPr>
            <w:tcW w:w="1705"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Средства музыкальной выразительности.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Изучение нового материала; урок-игра</w:t>
            </w:r>
          </w:p>
        </w:tc>
        <w:tc>
          <w:tcPr>
            <w:tcW w:w="1703"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Для чего нужны  средства музыкальной выразительности?</w:t>
            </w:r>
          </w:p>
          <w:p w:rsidR="00117BF6" w:rsidRPr="008C510B" w:rsidRDefault="00117BF6"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xml:space="preserve">  познакомить с    музыкальными понятиями, их выразительной роли в  музыке.</w:t>
            </w:r>
          </w:p>
        </w:tc>
        <w:tc>
          <w:tcPr>
            <w:tcW w:w="184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Динамика, темп, нота, нотная запись, высокие и низкие звуки.</w:t>
            </w:r>
          </w:p>
        </w:tc>
        <w:tc>
          <w:tcPr>
            <w:tcW w:w="2834"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xml:space="preserve">Научатся: </w:t>
            </w:r>
            <w:r w:rsidRPr="008C510B">
              <w:rPr>
                <w:rFonts w:ascii="Times New Roman" w:eastAsia="Calibri" w:hAnsi="Times New Roman" w:cs="Times New Roman"/>
                <w:sz w:val="24"/>
                <w:szCs w:val="24"/>
              </w:rPr>
              <w:t xml:space="preserve">проводить интонационно-образный анализ произведения; выделять характерные интонационные музыкальные особенности музыкального сочинения (выразительные и изобразительные). На примере пьесы «Зайчик дразнит медвежонка» муз. Д.Б. </w:t>
            </w:r>
            <w:proofErr w:type="spellStart"/>
            <w:r w:rsidRPr="008C510B">
              <w:rPr>
                <w:rFonts w:ascii="Times New Roman" w:eastAsia="Calibri" w:hAnsi="Times New Roman" w:cs="Times New Roman"/>
                <w:sz w:val="24"/>
                <w:szCs w:val="24"/>
              </w:rPr>
              <w:t>Кабалевского</w:t>
            </w:r>
            <w:proofErr w:type="spellEnd"/>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выбирать действия в соответствии с поставленной задачей.</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выбирать наиболее эффективные  способы решения задач.</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задавать вопросы,  строить понятные  для партнёра  высказывания.</w:t>
            </w:r>
          </w:p>
        </w:tc>
        <w:tc>
          <w:tcPr>
            <w:tcW w:w="1612" w:type="dxa"/>
            <w:gridSpan w:val="2"/>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Развитие мотивов  музыкально-учеб-ной деятельности и реализация творческого потенциала  в  процессе коллективного </w:t>
            </w:r>
            <w:proofErr w:type="spellStart"/>
            <w:r w:rsidRPr="008C510B">
              <w:rPr>
                <w:rFonts w:ascii="Times New Roman" w:eastAsia="Calibri" w:hAnsi="Times New Roman" w:cs="Times New Roman"/>
                <w:sz w:val="24"/>
                <w:szCs w:val="24"/>
              </w:rPr>
              <w:t>музицирования</w:t>
            </w:r>
            <w:proofErr w:type="spellEnd"/>
            <w:r w:rsidRPr="008C510B">
              <w:rPr>
                <w:rFonts w:ascii="Times New Roman" w:eastAsia="Calibri" w:hAnsi="Times New Roman" w:cs="Times New Roman"/>
                <w:sz w:val="24"/>
                <w:szCs w:val="24"/>
              </w:rPr>
              <w:t>.</w:t>
            </w:r>
          </w:p>
        </w:tc>
      </w:tr>
      <w:tr w:rsidR="00FC3097" w:rsidRPr="008C510B" w:rsidTr="00FC3097">
        <w:trPr>
          <w:gridAfter w:val="4"/>
          <w:wAfter w:w="566" w:type="dxa"/>
          <w:cantSplit/>
          <w:trHeight w:val="2864"/>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29</w:t>
            </w:r>
          </w:p>
        </w:tc>
        <w:tc>
          <w:tcPr>
            <w:tcW w:w="1705"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Ритм  в музыке - это ритм  жизни. Значение.  Рефлексия и оценивание способа действия;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ты понимаешь словосочетание ритм в музыке - ритм жизни.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xml:space="preserve"> дать понятие о ритме, его роли  и значении в музыке; пробуждать эмоциональный отклик на  ритмы в музыке, игре.</w:t>
            </w:r>
          </w:p>
        </w:tc>
        <w:tc>
          <w:tcPr>
            <w:tcW w:w="1843"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Ритм, ритмическая фигура, графическая запись ритма.</w:t>
            </w:r>
          </w:p>
          <w:p w:rsidR="00117BF6" w:rsidRPr="008C510B" w:rsidRDefault="00117BF6" w:rsidP="00117BF6">
            <w:pPr>
              <w:spacing w:after="0"/>
              <w:jc w:val="both"/>
              <w:rPr>
                <w:rFonts w:ascii="Times New Roman" w:eastAsia="Calibri" w:hAnsi="Times New Roman" w:cs="Times New Roman"/>
                <w:sz w:val="24"/>
                <w:szCs w:val="24"/>
              </w:rPr>
            </w:pPr>
          </w:p>
        </w:tc>
        <w:tc>
          <w:tcPr>
            <w:tcW w:w="2834"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различать понятия звук, нота,  ритм, исполнять простейшие ритмы; проявлять эмоциональную отзывчивость, личностное отношение при восприятии музыкальных произведений</w:t>
            </w:r>
            <w:proofErr w:type="gramStart"/>
            <w:r w:rsidRPr="008C510B">
              <w:rPr>
                <w:rFonts w:ascii="Times New Roman" w:eastAsia="Calibri" w:hAnsi="Times New Roman" w:cs="Times New Roman"/>
                <w:sz w:val="24"/>
                <w:szCs w:val="24"/>
              </w:rPr>
              <w:t>.(</w:t>
            </w:r>
            <w:proofErr w:type="gramEnd"/>
            <w:r w:rsidRPr="008C510B">
              <w:rPr>
                <w:rFonts w:ascii="Times New Roman" w:eastAsia="Calibri" w:hAnsi="Times New Roman" w:cs="Times New Roman"/>
                <w:sz w:val="24"/>
                <w:szCs w:val="24"/>
              </w:rPr>
              <w:t xml:space="preserve"> на примере фрагмента из балета П.И. Чайковского «Спящая  красавица» - «Кот в сапогах и беленькая кошечка»)</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формулировать и 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читать простое схематическое изображение.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использовать речь для регуляции своего действия; ставить вопросы.</w:t>
            </w:r>
          </w:p>
        </w:tc>
        <w:tc>
          <w:tcPr>
            <w:tcW w:w="1565"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развитие ассоциативно-образного мышления.</w:t>
            </w:r>
          </w:p>
          <w:p w:rsidR="00117BF6" w:rsidRPr="008C510B" w:rsidRDefault="00117BF6" w:rsidP="00117BF6">
            <w:pPr>
              <w:spacing w:after="0"/>
              <w:jc w:val="both"/>
              <w:rPr>
                <w:rFonts w:ascii="Times New Roman" w:eastAsia="Calibri" w:hAnsi="Times New Roman" w:cs="Times New Roman"/>
                <w:sz w:val="24"/>
                <w:szCs w:val="24"/>
              </w:rPr>
            </w:pPr>
          </w:p>
        </w:tc>
      </w:tr>
      <w:tr w:rsidR="00FC3097" w:rsidRPr="008C510B" w:rsidTr="00FC3097">
        <w:trPr>
          <w:gridAfter w:val="4"/>
          <w:wAfter w:w="566" w:type="dxa"/>
          <w:cantSplit/>
          <w:trHeight w:val="2555"/>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30</w:t>
            </w:r>
          </w:p>
        </w:tc>
        <w:tc>
          <w:tcPr>
            <w:tcW w:w="1705"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Душа музыки </w:t>
            </w:r>
            <w:proofErr w:type="gramStart"/>
            <w:r w:rsidRPr="008C510B">
              <w:rPr>
                <w:rFonts w:ascii="Times New Roman" w:eastAsia="Calibri" w:hAnsi="Times New Roman" w:cs="Times New Roman"/>
                <w:sz w:val="24"/>
                <w:szCs w:val="24"/>
              </w:rPr>
              <w:t>-м</w:t>
            </w:r>
            <w:proofErr w:type="gramEnd"/>
            <w:r w:rsidRPr="008C510B">
              <w:rPr>
                <w:rFonts w:ascii="Times New Roman" w:eastAsia="Calibri" w:hAnsi="Times New Roman" w:cs="Times New Roman"/>
                <w:sz w:val="24"/>
                <w:szCs w:val="24"/>
              </w:rPr>
              <w:t>елодия. Обобщение и систематизация знаний; урок-игра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определить мелодию, опираясь на жанры  (песня, танец, марш).</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Цель:</w:t>
            </w:r>
            <w:r w:rsidRPr="008C510B">
              <w:rPr>
                <w:rFonts w:ascii="Times New Roman" w:eastAsia="Calibri" w:hAnsi="Times New Roman" w:cs="Times New Roman"/>
                <w:sz w:val="24"/>
                <w:szCs w:val="24"/>
              </w:rPr>
              <w:t xml:space="preserve"> дать понятие, что мелодия-главная мысль музыкального произведения.</w:t>
            </w:r>
          </w:p>
        </w:tc>
        <w:tc>
          <w:tcPr>
            <w:tcW w:w="184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Мелодия, песня, танец, марш.</w:t>
            </w:r>
          </w:p>
        </w:tc>
        <w:tc>
          <w:tcPr>
            <w:tcW w:w="2834"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определять характерные черты жанров в музыке </w:t>
            </w:r>
            <w:proofErr w:type="gramStart"/>
            <w:r w:rsidRPr="008C510B">
              <w:rPr>
                <w:rFonts w:ascii="Times New Roman" w:eastAsia="Calibri" w:hAnsi="Times New Roman" w:cs="Times New Roman"/>
                <w:sz w:val="24"/>
                <w:szCs w:val="24"/>
              </w:rPr>
              <w:t xml:space="preserve">( </w:t>
            </w:r>
            <w:proofErr w:type="gramEnd"/>
            <w:r w:rsidRPr="008C510B">
              <w:rPr>
                <w:rFonts w:ascii="Times New Roman" w:eastAsia="Calibri" w:hAnsi="Times New Roman" w:cs="Times New Roman"/>
                <w:sz w:val="24"/>
                <w:szCs w:val="24"/>
              </w:rPr>
              <w:t>на приме-ре произведений «Сладкая грёза», «Марш деревянных  солдатиков», «Вальс» П.И. Чайковского); сравнивать музыкальные произведения различных жанров и стилей.</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формировать и удерживать учебную задачу.</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использовать общие приёмы  решения исполнительской  задачи.</w:t>
            </w:r>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Коммуникативные:</w:t>
            </w:r>
            <w:r w:rsidRPr="008C510B">
              <w:rPr>
                <w:rFonts w:ascii="Times New Roman" w:eastAsia="Calibri" w:hAnsi="Times New Roman" w:cs="Times New Roman"/>
                <w:sz w:val="24"/>
                <w:szCs w:val="24"/>
              </w:rPr>
              <w:t xml:space="preserve"> принимать  различные позиции во взаимодействии.</w:t>
            </w:r>
          </w:p>
        </w:tc>
        <w:tc>
          <w:tcPr>
            <w:tcW w:w="156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Продуктивное сотрудничество, общение, взаимодействие со сверстниками при решении творческих музыкальных задач.</w:t>
            </w:r>
          </w:p>
        </w:tc>
      </w:tr>
      <w:tr w:rsidR="00FC3097" w:rsidRPr="008C510B" w:rsidTr="00FC3097">
        <w:trPr>
          <w:gridAfter w:val="4"/>
          <w:wAfter w:w="566" w:type="dxa"/>
          <w:cantSplit/>
          <w:trHeight w:val="2821"/>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31</w:t>
            </w:r>
          </w:p>
        </w:tc>
        <w:tc>
          <w:tcPr>
            <w:tcW w:w="1705"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Тембр – </w:t>
            </w:r>
            <w:proofErr w:type="spellStart"/>
            <w:proofErr w:type="gramStart"/>
            <w:r w:rsidRPr="008C510B">
              <w:rPr>
                <w:rFonts w:ascii="Times New Roman" w:eastAsia="Calibri" w:hAnsi="Times New Roman" w:cs="Times New Roman"/>
                <w:sz w:val="24"/>
                <w:szCs w:val="24"/>
              </w:rPr>
              <w:t>вырази-тельное</w:t>
            </w:r>
            <w:proofErr w:type="spellEnd"/>
            <w:proofErr w:type="gramEnd"/>
            <w:r w:rsidRPr="008C510B">
              <w:rPr>
                <w:rFonts w:ascii="Times New Roman" w:eastAsia="Calibri" w:hAnsi="Times New Roman" w:cs="Times New Roman"/>
                <w:sz w:val="24"/>
                <w:szCs w:val="24"/>
              </w:rPr>
              <w:t xml:space="preserve"> средство в музыке.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Изучение и закрепление новых знаний; урок-сказка.</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Что значит  «тембр- окраска звука»?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У всех людей разные голоса-тембры.</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xml:space="preserve">  учить отличать особенности своих голосов (тембрами). Знакомить с голосами инструментов симфонического оркестра.</w:t>
            </w:r>
          </w:p>
        </w:tc>
        <w:tc>
          <w:tcPr>
            <w:tcW w:w="184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Тембры  голосов окружающих людей и ребят, инструментов  </w:t>
            </w:r>
            <w:proofErr w:type="gramStart"/>
            <w:r w:rsidRPr="008C510B">
              <w:rPr>
                <w:rFonts w:ascii="Times New Roman" w:eastAsia="Calibri" w:hAnsi="Times New Roman" w:cs="Times New Roman"/>
                <w:sz w:val="24"/>
                <w:szCs w:val="24"/>
              </w:rPr>
              <w:t>сим-фонического</w:t>
            </w:r>
            <w:proofErr w:type="gramEnd"/>
            <w:r w:rsidRPr="008C510B">
              <w:rPr>
                <w:rFonts w:ascii="Times New Roman" w:eastAsia="Calibri" w:hAnsi="Times New Roman" w:cs="Times New Roman"/>
                <w:sz w:val="24"/>
                <w:szCs w:val="24"/>
              </w:rPr>
              <w:t xml:space="preserve"> оркестра.</w:t>
            </w:r>
          </w:p>
        </w:tc>
        <w:tc>
          <w:tcPr>
            <w:tcW w:w="2834"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определять  выразительные и изобразительные возможности (тембр, голос) музыкальных инструментов, названия инструментов</w:t>
            </w:r>
            <w:proofErr w:type="gramStart"/>
            <w:r w:rsidRPr="008C510B">
              <w:rPr>
                <w:rFonts w:ascii="Times New Roman" w:eastAsia="Calibri" w:hAnsi="Times New Roman" w:cs="Times New Roman"/>
                <w:sz w:val="24"/>
                <w:szCs w:val="24"/>
              </w:rPr>
              <w:t>.</w:t>
            </w:r>
            <w:proofErr w:type="gramEnd"/>
            <w:r w:rsidRPr="008C510B">
              <w:rPr>
                <w:rFonts w:ascii="Times New Roman" w:eastAsia="Calibri" w:hAnsi="Times New Roman" w:cs="Times New Roman"/>
                <w:sz w:val="24"/>
                <w:szCs w:val="24"/>
              </w:rPr>
              <w:t xml:space="preserve"> ( </w:t>
            </w:r>
            <w:proofErr w:type="gramStart"/>
            <w:r w:rsidRPr="008C510B">
              <w:rPr>
                <w:rFonts w:ascii="Times New Roman" w:eastAsia="Calibri" w:hAnsi="Times New Roman" w:cs="Times New Roman"/>
                <w:sz w:val="24"/>
                <w:szCs w:val="24"/>
              </w:rPr>
              <w:t>н</w:t>
            </w:r>
            <w:proofErr w:type="gramEnd"/>
            <w:r w:rsidRPr="008C510B">
              <w:rPr>
                <w:rFonts w:ascii="Times New Roman" w:eastAsia="Calibri" w:hAnsi="Times New Roman" w:cs="Times New Roman"/>
                <w:sz w:val="24"/>
                <w:szCs w:val="24"/>
              </w:rPr>
              <w:t>а примере симфонической сказки «Петя и волк» С.С. Прокофьева - темы героев, названия инструментов)</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Регулятивные</w:t>
            </w:r>
            <w:proofErr w:type="gramEnd"/>
            <w:r w:rsidRPr="008C510B">
              <w:rPr>
                <w:rFonts w:ascii="Times New Roman" w:eastAsia="Calibri" w:hAnsi="Times New Roman" w:cs="Times New Roman"/>
                <w:b/>
                <w:sz w:val="24"/>
                <w:szCs w:val="24"/>
              </w:rPr>
              <w:t xml:space="preserve">: </w:t>
            </w:r>
            <w:r w:rsidRPr="008C510B">
              <w:rPr>
                <w:rFonts w:ascii="Times New Roman" w:eastAsia="Calibri" w:hAnsi="Times New Roman" w:cs="Times New Roman"/>
                <w:sz w:val="24"/>
                <w:szCs w:val="24"/>
              </w:rPr>
              <w:t>преобразовывать  практическую задачу в познавательную.</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осуществлять поиск  необходимой информации.</w:t>
            </w:r>
            <w:proofErr w:type="gramEnd"/>
          </w:p>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К</w:t>
            </w:r>
            <w:r w:rsidRPr="008C510B">
              <w:rPr>
                <w:rFonts w:ascii="Times New Roman" w:eastAsia="Calibri" w:hAnsi="Times New Roman" w:cs="Times New Roman"/>
                <w:b/>
                <w:sz w:val="24"/>
                <w:szCs w:val="24"/>
              </w:rPr>
              <w:t>оммуникативные</w:t>
            </w:r>
            <w:r w:rsidRPr="008C510B">
              <w:rPr>
                <w:rFonts w:ascii="Times New Roman" w:eastAsia="Calibri" w:hAnsi="Times New Roman" w:cs="Times New Roman"/>
                <w:sz w:val="24"/>
                <w:szCs w:val="24"/>
              </w:rPr>
              <w:t xml:space="preserve">: строить </w:t>
            </w:r>
            <w:proofErr w:type="spellStart"/>
            <w:r w:rsidRPr="008C510B">
              <w:rPr>
                <w:rFonts w:ascii="Times New Roman" w:eastAsia="Calibri" w:hAnsi="Times New Roman" w:cs="Times New Roman"/>
                <w:sz w:val="24"/>
                <w:szCs w:val="24"/>
              </w:rPr>
              <w:t>монологичное</w:t>
            </w:r>
            <w:proofErr w:type="spellEnd"/>
            <w:r w:rsidRPr="008C510B">
              <w:rPr>
                <w:rFonts w:ascii="Times New Roman" w:eastAsia="Calibri" w:hAnsi="Times New Roman" w:cs="Times New Roman"/>
                <w:sz w:val="24"/>
                <w:szCs w:val="24"/>
              </w:rPr>
              <w:t xml:space="preserve"> высказывание, учитывать настроение других людей, их эмоции от восприятия музыки.</w:t>
            </w:r>
          </w:p>
        </w:tc>
        <w:tc>
          <w:tcPr>
            <w:tcW w:w="156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Развитие эмоционального восприятия  произведений искусства, определение  основного настроения и характера музыкального произведения.</w:t>
            </w:r>
          </w:p>
        </w:tc>
      </w:tr>
      <w:tr w:rsidR="00FC3097" w:rsidRPr="008C510B" w:rsidTr="00FC3097">
        <w:trPr>
          <w:gridAfter w:val="4"/>
          <w:wAfter w:w="566" w:type="dxa"/>
          <w:cantSplit/>
          <w:trHeight w:val="2252"/>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32</w:t>
            </w:r>
          </w:p>
        </w:tc>
        <w:tc>
          <w:tcPr>
            <w:tcW w:w="1705"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Симфоническая сказка «Петя и волк». Оркестр. Обобщение и систематизация знаний; урок-путешествие в филармонию</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Какие бывают музыкальные инструменты? Почему  у каждого героя сказки свой инструмент?</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xml:space="preserve"> учить различать музыкальные инструменты симфонического оркестра.</w:t>
            </w:r>
          </w:p>
        </w:tc>
        <w:tc>
          <w:tcPr>
            <w:tcW w:w="184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Тембры, </w:t>
            </w:r>
            <w:proofErr w:type="gramStart"/>
            <w:r w:rsidRPr="008C510B">
              <w:rPr>
                <w:rFonts w:ascii="Times New Roman" w:eastAsia="Calibri" w:hAnsi="Times New Roman" w:cs="Times New Roman"/>
                <w:sz w:val="24"/>
                <w:szCs w:val="24"/>
              </w:rPr>
              <w:t>на-звания</w:t>
            </w:r>
            <w:proofErr w:type="gramEnd"/>
            <w:r w:rsidRPr="008C510B">
              <w:rPr>
                <w:rFonts w:ascii="Times New Roman" w:eastAsia="Calibri" w:hAnsi="Times New Roman" w:cs="Times New Roman"/>
                <w:sz w:val="24"/>
                <w:szCs w:val="24"/>
              </w:rPr>
              <w:t xml:space="preserve"> инструментов симфонического оркестра.</w:t>
            </w:r>
          </w:p>
        </w:tc>
        <w:tc>
          <w:tcPr>
            <w:tcW w:w="2834"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проявлятьэмоциональную отзывчивость</w:t>
            </w:r>
            <w:proofErr w:type="gramStart"/>
            <w:r w:rsidRPr="008C510B">
              <w:rPr>
                <w:rFonts w:ascii="Times New Roman" w:eastAsia="Calibri" w:hAnsi="Times New Roman" w:cs="Times New Roman"/>
                <w:sz w:val="24"/>
                <w:szCs w:val="24"/>
              </w:rPr>
              <w:t>,л</w:t>
            </w:r>
            <w:proofErr w:type="gramEnd"/>
            <w:r w:rsidRPr="008C510B">
              <w:rPr>
                <w:rFonts w:ascii="Times New Roman" w:eastAsia="Calibri" w:hAnsi="Times New Roman" w:cs="Times New Roman"/>
                <w:sz w:val="24"/>
                <w:szCs w:val="24"/>
              </w:rPr>
              <w:t>ичностное от-ношение при восприятии  музыкальных произведений, исполнять различные по характеру музыкальные произведения (на примере  симфонической  сказки С.С. Прокофьева.</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выполнять  учебные действия в качестве  слушателя и исполнителя.</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Познавательные:</w:t>
            </w:r>
            <w:r w:rsidRPr="008C510B">
              <w:rPr>
                <w:rFonts w:ascii="Times New Roman" w:eastAsia="Calibri" w:hAnsi="Times New Roman" w:cs="Times New Roman"/>
                <w:sz w:val="24"/>
                <w:szCs w:val="24"/>
              </w:rPr>
              <w:t xml:space="preserve"> ориентироваться в разнообразии способов решения задач.</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проявлять  активность  в решении познавательных задач.</w:t>
            </w:r>
          </w:p>
        </w:tc>
        <w:tc>
          <w:tcPr>
            <w:tcW w:w="156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Наличие эмоционального отношения  к искусству, интереса к отдельным видам музыкально-практической деятельности.</w:t>
            </w:r>
          </w:p>
        </w:tc>
      </w:tr>
      <w:tr w:rsidR="00FC3097" w:rsidRPr="008C510B" w:rsidTr="00FC3097">
        <w:trPr>
          <w:gridAfter w:val="4"/>
          <w:wAfter w:w="566" w:type="dxa"/>
          <w:cantSplit/>
          <w:trHeight w:val="2462"/>
        </w:trPr>
        <w:tc>
          <w:tcPr>
            <w:tcW w:w="812" w:type="dxa"/>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33</w:t>
            </w:r>
          </w:p>
        </w:tc>
        <w:tc>
          <w:tcPr>
            <w:tcW w:w="1705" w:type="dxa"/>
            <w:gridSpan w:val="2"/>
            <w:tcBorders>
              <w:top w:val="single" w:sz="4" w:space="0" w:color="auto"/>
              <w:left w:val="single" w:sz="4" w:space="0" w:color="auto"/>
              <w:bottom w:val="single" w:sz="4" w:space="0" w:color="auto"/>
              <w:right w:val="single" w:sz="4" w:space="0" w:color="auto"/>
            </w:tcBorders>
          </w:tcPr>
          <w:p w:rsidR="00117BF6" w:rsidRPr="008C510B" w:rsidRDefault="00117BF6" w:rsidP="00117BF6">
            <w:pPr>
              <w:spacing w:after="0"/>
              <w:jc w:val="both"/>
              <w:rPr>
                <w:rFonts w:ascii="Times New Roman" w:eastAsia="Calibri"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Обобщение.</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Закрепление  изученного материала; урок-концерт</w:t>
            </w:r>
          </w:p>
        </w:tc>
        <w:tc>
          <w:tcPr>
            <w:tcW w:w="170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Как воспринимать музыку? Что такое музыка?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Цели:</w:t>
            </w:r>
            <w:r w:rsidRPr="008C510B">
              <w:rPr>
                <w:rFonts w:ascii="Times New Roman" w:eastAsia="Calibri" w:hAnsi="Times New Roman" w:cs="Times New Roman"/>
                <w:sz w:val="24"/>
                <w:szCs w:val="24"/>
              </w:rPr>
              <w:t xml:space="preserve">  проследить за тем, какие музыкальные произведения полюбились детям, остались в их памяти; определять уровень музыкальной культуры, музыкальных знаний.</w:t>
            </w:r>
          </w:p>
        </w:tc>
        <w:tc>
          <w:tcPr>
            <w:tcW w:w="1843"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Композито</w:t>
            </w:r>
            <w:proofErr w:type="gramStart"/>
            <w:r w:rsidRPr="008C510B">
              <w:rPr>
                <w:rFonts w:ascii="Times New Roman" w:eastAsia="Calibri" w:hAnsi="Times New Roman" w:cs="Times New Roman"/>
                <w:sz w:val="24"/>
                <w:szCs w:val="24"/>
              </w:rPr>
              <w:t>р-</w:t>
            </w:r>
            <w:proofErr w:type="gramEnd"/>
            <w:r w:rsidRPr="008C510B">
              <w:rPr>
                <w:rFonts w:ascii="Times New Roman" w:eastAsia="Calibri" w:hAnsi="Times New Roman" w:cs="Times New Roman"/>
                <w:sz w:val="24"/>
                <w:szCs w:val="24"/>
              </w:rPr>
              <w:t xml:space="preserve"> исполнитель-слушатель.</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Марши, танцы, песни.</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Музыкальные инструменты  оркестра.</w:t>
            </w:r>
          </w:p>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Средства музыкальной выразительности.</w:t>
            </w:r>
          </w:p>
        </w:tc>
        <w:tc>
          <w:tcPr>
            <w:tcW w:w="2834"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Научатся:</w:t>
            </w:r>
            <w:r w:rsidRPr="008C510B">
              <w:rPr>
                <w:rFonts w:ascii="Times New Roman" w:eastAsia="Calibri" w:hAnsi="Times New Roman" w:cs="Times New Roman"/>
                <w:sz w:val="24"/>
                <w:szCs w:val="24"/>
              </w:rPr>
              <w:t xml:space="preserve"> понимать триединство композитор- исполнитель- слушатель; осознавать, что все события в жизни человека находят своё отражение в ярких музыкальных и художественных образах.</w:t>
            </w:r>
          </w:p>
        </w:tc>
        <w:tc>
          <w:tcPr>
            <w:tcW w:w="311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Регулятивные:</w:t>
            </w:r>
            <w:r w:rsidRPr="008C510B">
              <w:rPr>
                <w:rFonts w:ascii="Times New Roman" w:eastAsia="Calibri" w:hAnsi="Times New Roman" w:cs="Times New Roman"/>
                <w:sz w:val="24"/>
                <w:szCs w:val="24"/>
              </w:rPr>
              <w:t xml:space="preserve"> выбирать действия в соответствии с поставленной задачей.</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Познавательные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самостоятельно  выделять и формулировать  познавательную цель.</w:t>
            </w:r>
          </w:p>
          <w:p w:rsidR="00117BF6" w:rsidRPr="008C510B" w:rsidRDefault="00117BF6" w:rsidP="00117BF6">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Коммуникативные</w:t>
            </w:r>
            <w:proofErr w:type="gramEnd"/>
            <w:r w:rsidRPr="008C510B">
              <w:rPr>
                <w:rFonts w:ascii="Times New Roman" w:eastAsia="Calibri" w:hAnsi="Times New Roman" w:cs="Times New Roman"/>
                <w:b/>
                <w:sz w:val="24"/>
                <w:szCs w:val="24"/>
              </w:rPr>
              <w:t>:</w:t>
            </w:r>
            <w:r w:rsidRPr="008C510B">
              <w:rPr>
                <w:rFonts w:ascii="Times New Roman" w:eastAsia="Calibri" w:hAnsi="Times New Roman" w:cs="Times New Roman"/>
                <w:sz w:val="24"/>
                <w:szCs w:val="24"/>
              </w:rPr>
              <w:t xml:space="preserve"> обращаться за помощью; принимать участие  в групповом  </w:t>
            </w:r>
            <w:proofErr w:type="spellStart"/>
            <w:r w:rsidRPr="008C510B">
              <w:rPr>
                <w:rFonts w:ascii="Times New Roman" w:eastAsia="Calibri" w:hAnsi="Times New Roman" w:cs="Times New Roman"/>
                <w:sz w:val="24"/>
                <w:szCs w:val="24"/>
              </w:rPr>
              <w:t>музицировании</w:t>
            </w:r>
            <w:proofErr w:type="spellEnd"/>
            <w:r w:rsidRPr="008C510B">
              <w:rPr>
                <w:rFonts w:ascii="Times New Roman" w:eastAsia="Calibri" w:hAnsi="Times New Roman" w:cs="Times New Roman"/>
                <w:sz w:val="24"/>
                <w:szCs w:val="24"/>
              </w:rPr>
              <w:t>.</w:t>
            </w:r>
          </w:p>
        </w:tc>
        <w:tc>
          <w:tcPr>
            <w:tcW w:w="1565" w:type="dxa"/>
            <w:tcBorders>
              <w:top w:val="single" w:sz="4" w:space="0" w:color="auto"/>
              <w:left w:val="single" w:sz="4" w:space="0" w:color="auto"/>
              <w:bottom w:val="single" w:sz="4" w:space="0" w:color="auto"/>
              <w:right w:val="single" w:sz="4" w:space="0" w:color="auto"/>
            </w:tcBorders>
            <w:hideMark/>
          </w:tcPr>
          <w:p w:rsidR="00117BF6" w:rsidRPr="008C510B" w:rsidRDefault="00117BF6" w:rsidP="00117BF6">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Продуктивное сотрудничество, общение, взаимодействие со сверстниками при решении  различных творческих, музыкальных задач.</w:t>
            </w:r>
          </w:p>
        </w:tc>
      </w:tr>
    </w:tbl>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b/>
          <w:sz w:val="24"/>
          <w:szCs w:val="24"/>
        </w:rPr>
        <w:sectPr w:rsidR="00A83F9A" w:rsidRPr="008C510B" w:rsidSect="008C510B">
          <w:pgSz w:w="16838" w:h="11906" w:orient="landscape"/>
          <w:pgMar w:top="567" w:right="567" w:bottom="567" w:left="567" w:header="709" w:footer="709" w:gutter="0"/>
          <w:cols w:space="720"/>
        </w:sectPr>
      </w:pPr>
    </w:p>
    <w:p w:rsidR="00A83F9A" w:rsidRPr="008C510B" w:rsidRDefault="00A83F9A" w:rsidP="008C510B">
      <w:pPr>
        <w:keepNext/>
        <w:spacing w:after="0"/>
        <w:ind w:left="720"/>
        <w:contextualSpacing/>
        <w:jc w:val="both"/>
        <w:rPr>
          <w:rFonts w:ascii="Times New Roman" w:eastAsia="Calibri" w:hAnsi="Times New Roman" w:cs="Times New Roman"/>
          <w:b/>
          <w:sz w:val="24"/>
          <w:szCs w:val="24"/>
          <w:lang w:eastAsia="ru-RU"/>
        </w:rPr>
      </w:pPr>
      <w:r w:rsidRPr="008C510B">
        <w:rPr>
          <w:rFonts w:ascii="Times New Roman" w:eastAsia="Calibri" w:hAnsi="Times New Roman" w:cs="Times New Roman"/>
          <w:b/>
          <w:bCs/>
          <w:sz w:val="24"/>
          <w:szCs w:val="24"/>
          <w:lang w:eastAsia="ru-RU"/>
        </w:rPr>
        <w:lastRenderedPageBreak/>
        <w:t>УЧЕБНО-ДИДАКТИЧЕСКОЕ И МАТЕРИАЛЬНО-ТЕХНИЧЕСКОЕ ОБЕСПЕЧЕНИЕ</w:t>
      </w:r>
    </w:p>
    <w:p w:rsidR="00A83F9A" w:rsidRPr="008C510B" w:rsidRDefault="00A83F9A" w:rsidP="008C510B">
      <w:pPr>
        <w:spacing w:after="0"/>
        <w:ind w:firstLine="36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Характеристика количественных показателей материально-технического обеспечения. В таблице введены символические обозначения: Д – демонстрационный экземпляр (один экземпляр, кроме специально оговоренных случаев), в т.ч. используемые для постоянной экспозиции; </w:t>
      </w:r>
      <w:proofErr w:type="gramStart"/>
      <w:r w:rsidRPr="008C510B">
        <w:rPr>
          <w:rFonts w:ascii="Times New Roman" w:eastAsia="Calibri" w:hAnsi="Times New Roman" w:cs="Times New Roman"/>
          <w:b/>
          <w:sz w:val="24"/>
          <w:szCs w:val="24"/>
        </w:rPr>
        <w:t>К</w:t>
      </w:r>
      <w:proofErr w:type="gramEnd"/>
      <w:r w:rsidRPr="008C510B">
        <w:rPr>
          <w:rFonts w:ascii="Times New Roman" w:eastAsia="Calibri" w:hAnsi="Times New Roman" w:cs="Times New Roman"/>
          <w:sz w:val="24"/>
          <w:szCs w:val="24"/>
        </w:rPr>
        <w:t xml:space="preserve"> – полный комплект (исходя из реальной наполняемости класса); </w:t>
      </w:r>
      <w:r w:rsidRPr="008C510B">
        <w:rPr>
          <w:rFonts w:ascii="Times New Roman" w:eastAsia="Calibri" w:hAnsi="Times New Roman" w:cs="Times New Roman"/>
          <w:b/>
          <w:sz w:val="24"/>
          <w:szCs w:val="24"/>
        </w:rPr>
        <w:t xml:space="preserve">Ф </w:t>
      </w:r>
      <w:r w:rsidRPr="008C510B">
        <w:rPr>
          <w:rFonts w:ascii="Times New Roman" w:eastAsia="Calibri" w:hAnsi="Times New Roman" w:cs="Times New Roman"/>
          <w:sz w:val="24"/>
          <w:szCs w:val="24"/>
        </w:rPr>
        <w:t>– комплект для фронтальной работы (примерно в два раза меньше, чем полный комплект, т.е. не менее 1 экз. на двух учащихся)</w:t>
      </w:r>
      <w:proofErr w:type="gramStart"/>
      <w:r w:rsidRPr="008C510B">
        <w:rPr>
          <w:rFonts w:ascii="Times New Roman" w:eastAsia="Calibri" w:hAnsi="Times New Roman" w:cs="Times New Roman"/>
          <w:sz w:val="24"/>
          <w:szCs w:val="24"/>
        </w:rPr>
        <w:t>;</w:t>
      </w:r>
      <w:r w:rsidRPr="008C510B">
        <w:rPr>
          <w:rFonts w:ascii="Times New Roman" w:eastAsia="Calibri" w:hAnsi="Times New Roman" w:cs="Times New Roman"/>
          <w:b/>
          <w:sz w:val="24"/>
          <w:szCs w:val="24"/>
        </w:rPr>
        <w:t>П</w:t>
      </w:r>
      <w:proofErr w:type="gramEnd"/>
      <w:r w:rsidRPr="008C510B">
        <w:rPr>
          <w:rFonts w:ascii="Times New Roman" w:eastAsia="Calibri" w:hAnsi="Times New Roman" w:cs="Times New Roman"/>
          <w:sz w:val="24"/>
          <w:szCs w:val="24"/>
        </w:rPr>
        <w:t xml:space="preserve"> – комплект, необходимый для практической работы в группах, насчитывающих по несколько учащихся (6-7 экз.), или для использования несколькими учащимися поочередно.</w:t>
      </w:r>
    </w:p>
    <w:p w:rsidR="00A83F9A" w:rsidRPr="008C510B" w:rsidRDefault="00A83F9A" w:rsidP="008C510B">
      <w:pPr>
        <w:spacing w:after="0"/>
        <w:ind w:firstLine="360"/>
        <w:jc w:val="both"/>
        <w:rPr>
          <w:rFonts w:ascii="Times New Roman" w:eastAsia="Calibri" w:hAnsi="Times New Roman" w:cs="Times New Roman"/>
          <w:sz w:val="24"/>
          <w:szCs w:val="24"/>
        </w:rPr>
      </w:pPr>
    </w:p>
    <w:tbl>
      <w:tblPr>
        <w:tblW w:w="13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6"/>
        <w:gridCol w:w="4058"/>
        <w:gridCol w:w="1275"/>
        <w:gridCol w:w="5386"/>
        <w:gridCol w:w="2350"/>
      </w:tblGrid>
      <w:tr w:rsidR="00A83F9A" w:rsidRPr="008C510B" w:rsidTr="00FC3097">
        <w:trPr>
          <w:cantSplit/>
          <w:trHeight w:val="552"/>
        </w:trPr>
        <w:tc>
          <w:tcPr>
            <w:tcW w:w="446" w:type="dxa"/>
            <w:vMerge w:val="restart"/>
            <w:tcBorders>
              <w:top w:val="single" w:sz="4" w:space="0" w:color="auto"/>
              <w:left w:val="single" w:sz="4" w:space="0" w:color="auto"/>
              <w:bottom w:val="single" w:sz="4" w:space="0" w:color="auto"/>
              <w:right w:val="single" w:sz="4" w:space="0" w:color="auto"/>
            </w:tcBorders>
            <w:vAlign w:val="center"/>
          </w:tcPr>
          <w:p w:rsidR="00A83F9A" w:rsidRPr="008C510B" w:rsidRDefault="00A83F9A" w:rsidP="008C510B">
            <w:pPr>
              <w:spacing w:after="0"/>
              <w:jc w:val="both"/>
              <w:rPr>
                <w:rFonts w:ascii="Times New Roman" w:eastAsia="Calibri" w:hAnsi="Times New Roman" w:cs="Times New Roman"/>
                <w:b/>
                <w:sz w:val="24"/>
                <w:szCs w:val="24"/>
              </w:rPr>
            </w:pPr>
          </w:p>
        </w:tc>
        <w:tc>
          <w:tcPr>
            <w:tcW w:w="4058" w:type="dxa"/>
            <w:vMerge w:val="restart"/>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Наименование объектов и средств материально-технического обеспечения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Необходимое кол-во</w:t>
            </w:r>
          </w:p>
        </w:tc>
        <w:tc>
          <w:tcPr>
            <w:tcW w:w="5386" w:type="dxa"/>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ind w:left="34" w:hanging="34"/>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Примечания</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w:t>
            </w:r>
          </w:p>
        </w:tc>
      </w:tr>
      <w:tr w:rsidR="00A83F9A" w:rsidRPr="008C510B" w:rsidTr="00FC3097">
        <w:trPr>
          <w:cantSplit/>
          <w:trHeight w:val="263"/>
        </w:trPr>
        <w:tc>
          <w:tcPr>
            <w:tcW w:w="44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b/>
                <w:sz w:val="24"/>
                <w:szCs w:val="24"/>
              </w:rPr>
            </w:pPr>
          </w:p>
        </w:tc>
        <w:tc>
          <w:tcPr>
            <w:tcW w:w="4058"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b/>
                <w:sz w:val="24"/>
                <w:szCs w:val="24"/>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ОШ</w:t>
            </w:r>
          </w:p>
        </w:tc>
        <w:tc>
          <w:tcPr>
            <w:tcW w:w="5386" w:type="dxa"/>
            <w:vMerge w:val="restart"/>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b/>
                <w:sz w:val="24"/>
                <w:szCs w:val="24"/>
              </w:rPr>
            </w:pPr>
            <w:r w:rsidRPr="008C510B">
              <w:rPr>
                <w:rFonts w:ascii="Times New Roman" w:eastAsia="Calibri" w:hAnsi="Times New Roman" w:cs="Times New Roman"/>
                <w:b/>
                <w:sz w:val="24"/>
                <w:szCs w:val="24"/>
              </w:rPr>
              <w:t> </w:t>
            </w: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b/>
                <w:sz w:val="24"/>
                <w:szCs w:val="24"/>
              </w:rPr>
            </w:pPr>
          </w:p>
        </w:tc>
      </w:tr>
      <w:tr w:rsidR="00A83F9A" w:rsidRPr="008C510B" w:rsidTr="00FC3097">
        <w:trPr>
          <w:cantSplit/>
          <w:trHeight w:val="263"/>
        </w:trPr>
        <w:tc>
          <w:tcPr>
            <w:tcW w:w="44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4058"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r>
      <w:tr w:rsidR="00A83F9A" w:rsidRPr="008C510B" w:rsidTr="00FC3097">
        <w:trPr>
          <w:trHeight w:val="276"/>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1</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4</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276"/>
        </w:trPr>
        <w:tc>
          <w:tcPr>
            <w:tcW w:w="11165"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lang w:val="en-US"/>
              </w:rPr>
              <w:t>I</w:t>
            </w:r>
            <w:r w:rsidRPr="008C510B">
              <w:rPr>
                <w:rFonts w:ascii="Times New Roman" w:eastAsia="Calibri" w:hAnsi="Times New Roman" w:cs="Times New Roman"/>
                <w:b/>
                <w:sz w:val="24"/>
                <w:szCs w:val="24"/>
              </w:rPr>
              <w:t>. Библиотечный фонд (книгопечатная продукция)</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569"/>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Стандарт основного общего образования по образовательной области «Искусство»</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vMerge w:val="restart"/>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Стандарт по музыке, примерная программа, авторские рабочие программы входят в состав обязательного программно-методического обеспечения кабинета музыки</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569"/>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Примерная программа основного общего образования по музыке</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534"/>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Авторские программы по музыке</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276"/>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Хрестоматии с нотным материалом</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Для каждого года обучения</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82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Сборники песен и хоров</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Для хорового пения в классе и школьном хоре (с учетом разных возрастных составов)</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14"/>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Методические пособия (рекомендации к проведению уроков музыки)</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Пособия могут входить в УМК по музыке, а также освещать различные разделы и темы курса, в том числе проблемы электронного музыкального творчества</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862"/>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Методические журналы по искусству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Федерального значения (в первую очередь учрежденные Минобразования России)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446" w:type="dxa"/>
            <w:tcBorders>
              <w:top w:val="single" w:sz="4" w:space="0" w:color="auto"/>
              <w:left w:val="single" w:sz="4" w:space="0" w:color="auto"/>
              <w:bottom w:val="single" w:sz="4" w:space="0" w:color="auto"/>
              <w:right w:val="single" w:sz="4" w:space="0" w:color="auto"/>
            </w:tcBorders>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p w:rsidR="00A83F9A" w:rsidRPr="008C510B" w:rsidRDefault="00A83F9A" w:rsidP="008C510B">
            <w:pPr>
              <w:spacing w:after="0"/>
              <w:jc w:val="both"/>
              <w:rPr>
                <w:rFonts w:ascii="Times New Roman" w:eastAsia="Calibri" w:hAnsi="Times New Roman" w:cs="Times New Roman"/>
                <w:sz w:val="24"/>
                <w:szCs w:val="24"/>
                <w:lang w:val="en-US"/>
              </w:rPr>
            </w:pPr>
          </w:p>
          <w:p w:rsidR="00A83F9A" w:rsidRPr="008C510B" w:rsidRDefault="00A83F9A" w:rsidP="008C510B">
            <w:pPr>
              <w:spacing w:after="0"/>
              <w:jc w:val="both"/>
              <w:rPr>
                <w:rFonts w:ascii="Times New Roman" w:eastAsia="Calibri" w:hAnsi="Times New Roman" w:cs="Times New Roman"/>
                <w:sz w:val="24"/>
                <w:szCs w:val="24"/>
                <w:lang w:val="en-US"/>
              </w:rPr>
            </w:pP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Учебно-методические комплекты к программе по музыке, выбранной в качестве основной для проведения уроков музыки.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Учебники по музыке</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При комплектации библиотечного фонда полными комплектами учебников целесообразно включить в состав книгопечатной продукции, имеющейся в кабинете музыки, по несколько экземпляров учебников из других УМК по музыке. Эти учебники могут быть использованы учащимися для выполнения практических работ, а также учителем как часть методического обеспечения кабинета.</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Рабочие / творческие тетради /</w:t>
            </w:r>
            <w:r w:rsidRPr="008C510B">
              <w:rPr>
                <w:rFonts w:ascii="Times New Roman" w:eastAsia="Calibri" w:hAnsi="Times New Roman" w:cs="Times New Roman"/>
                <w:sz w:val="24"/>
                <w:szCs w:val="24"/>
              </w:rPr>
              <w:br/>
              <w:t>блокноты</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 состав библиотечного фонда целесообразно включать рабочие тетради, соответствующие используемым комплектам учебников</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Учебное пособие по </w:t>
            </w:r>
            <w:r w:rsidRPr="008C510B">
              <w:rPr>
                <w:rFonts w:ascii="Times New Roman" w:eastAsia="Calibri" w:hAnsi="Times New Roman" w:cs="Times New Roman"/>
                <w:sz w:val="24"/>
                <w:szCs w:val="24"/>
              </w:rPr>
              <w:br/>
            </w:r>
            <w:proofErr w:type="spellStart"/>
            <w:r w:rsidRPr="008C510B">
              <w:rPr>
                <w:rFonts w:ascii="Times New Roman" w:eastAsia="Calibri" w:hAnsi="Times New Roman" w:cs="Times New Roman"/>
                <w:sz w:val="24"/>
                <w:szCs w:val="24"/>
              </w:rPr>
              <w:t>электронномумузицированию</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Ф</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 перспективе</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Книги о музыке и музыкантах.</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Научно-популярная литература по искусству</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proofErr w:type="gramStart"/>
            <w:r w:rsidRPr="008C510B">
              <w:rPr>
                <w:rFonts w:ascii="Times New Roman" w:eastAsia="Calibri" w:hAnsi="Times New Roman" w:cs="Times New Roman"/>
                <w:b/>
                <w:bCs/>
                <w:sz w:val="24"/>
                <w:szCs w:val="24"/>
              </w:rPr>
              <w:lastRenderedPageBreak/>
              <w:t>П</w:t>
            </w:r>
            <w:proofErr w:type="gramEnd"/>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Необходимы для самостоятельной работы </w:t>
            </w:r>
            <w:r w:rsidRPr="008C510B">
              <w:rPr>
                <w:rFonts w:ascii="Times New Roman" w:eastAsia="Calibri" w:hAnsi="Times New Roman" w:cs="Times New Roman"/>
                <w:sz w:val="24"/>
                <w:szCs w:val="24"/>
              </w:rPr>
              <w:lastRenderedPageBreak/>
              <w:t xml:space="preserve">учащихся, подготовки сообщений, творческих работ, исследовательской проектной деятельности и должны находиться в фондах школьной библиотеки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lastRenderedPageBreak/>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Справочные пособия,</w:t>
            </w:r>
            <w:r w:rsidRPr="008C510B">
              <w:rPr>
                <w:rFonts w:ascii="Times New Roman" w:eastAsia="Calibri" w:hAnsi="Times New Roman" w:cs="Times New Roman"/>
                <w:sz w:val="24"/>
                <w:szCs w:val="24"/>
              </w:rPr>
              <w:br/>
              <w:t xml:space="preserve">энциклопедии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 (П)</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Музыкальная энциклопедия, музыкальный энциклопедический словарь, Энциклопедический словарь юного музыканта, Словарь основных терминов по искусствоведению, эстетике, педагогике и психологии искусства («В мире искусства»)</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11165"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lang w:val="en-US"/>
              </w:rPr>
              <w:t>II</w:t>
            </w:r>
            <w:r w:rsidRPr="008C510B">
              <w:rPr>
                <w:rFonts w:ascii="Times New Roman" w:eastAsia="Calibri" w:hAnsi="Times New Roman" w:cs="Times New Roman"/>
                <w:b/>
                <w:bCs/>
                <w:sz w:val="24"/>
                <w:szCs w:val="24"/>
              </w:rPr>
              <w:t>. Печатные пособия</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446"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lang w:val="en-US"/>
              </w:rPr>
              <w:t> </w:t>
            </w:r>
            <w:r w:rsidRPr="008C510B">
              <w:rPr>
                <w:rFonts w:ascii="Times New Roman" w:eastAsia="Calibri" w:hAnsi="Times New Roman" w:cs="Times New Roman"/>
                <w:b/>
                <w:bCs/>
                <w:sz w:val="24"/>
                <w:szCs w:val="24"/>
              </w:rPr>
              <w:t>*</w:t>
            </w:r>
          </w:p>
        </w:tc>
        <w:tc>
          <w:tcPr>
            <w:tcW w:w="4058"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Cs/>
                <w:sz w:val="24"/>
                <w:szCs w:val="24"/>
              </w:rPr>
              <w:t xml:space="preserve">Таблицы: </w:t>
            </w:r>
          </w:p>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Cs/>
                <w:sz w:val="24"/>
                <w:szCs w:val="24"/>
              </w:rPr>
              <w:t>– нотные примеры;</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признаки характера звучания</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средства музыкальной выразительности</w:t>
            </w:r>
          </w:p>
        </w:tc>
        <w:tc>
          <w:tcPr>
            <w:tcW w:w="1275"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vMerge w:val="restart"/>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Cs/>
                <w:sz w:val="24"/>
                <w:szCs w:val="24"/>
              </w:rPr>
              <w:t xml:space="preserve">Таблицы, схемы могут быть представлены в демонстрационном (настенном) и индивидуально раздаточном вариантах, в полиграфических изданиях и на электронных носителях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446"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 *</w:t>
            </w:r>
          </w:p>
        </w:tc>
        <w:tc>
          <w:tcPr>
            <w:tcW w:w="4058"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Схемы: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расположение инструментов и оркестровых групп в различных видах оркестров;</w:t>
            </w:r>
          </w:p>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Cs/>
                <w:sz w:val="24"/>
                <w:szCs w:val="24"/>
              </w:rPr>
              <w:t>– расположение партий в хоре;</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 графические партитуры</w:t>
            </w:r>
          </w:p>
        </w:tc>
        <w:tc>
          <w:tcPr>
            <w:tcW w:w="1275" w:type="dxa"/>
            <w:tcBorders>
              <w:top w:val="nil"/>
              <w:left w:val="single" w:sz="4" w:space="0" w:color="auto"/>
              <w:bottom w:val="single" w:sz="4" w:space="0" w:color="auto"/>
              <w:right w:val="single" w:sz="4" w:space="0" w:color="auto"/>
            </w:tcBorders>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 </w:t>
            </w:r>
          </w:p>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b/>
                <w:bCs/>
                <w:sz w:val="24"/>
                <w:szCs w:val="24"/>
              </w:rPr>
            </w:pP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446"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 *</w:t>
            </w:r>
          </w:p>
        </w:tc>
        <w:tc>
          <w:tcPr>
            <w:tcW w:w="4058"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Транспарант: нотный и поэтический текст Гимна России</w:t>
            </w:r>
          </w:p>
        </w:tc>
        <w:tc>
          <w:tcPr>
            <w:tcW w:w="1275"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Портреты композиторов</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vMerge w:val="restart"/>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Комплекты. Могут содержаться в настенном варианте, полиграфических изданиях (альбомы по искусству) и на электронных носителях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Портреты исполнителей</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Атласы музыкальных инструментов</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Альбомы с демонстрационным материалом, составленным в соответствии с тематическими линиями учебной программы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Дидактический раздаточный материал:</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Карточки с признаками характера звучания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Комплект</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Карточки с обозначением выразительных возможностей различных музыкальных средств</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Комплект</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Карточки с обозначением исполнительских средств выразительности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Комплект</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11165"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Игры и игрушки</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Театральные куклы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proofErr w:type="gramStart"/>
            <w:r w:rsidRPr="008C510B">
              <w:rPr>
                <w:rFonts w:ascii="Times New Roman" w:eastAsia="Calibri" w:hAnsi="Times New Roman" w:cs="Times New Roman"/>
                <w:b/>
                <w:bCs/>
                <w:sz w:val="24"/>
                <w:szCs w:val="24"/>
              </w:rPr>
              <w:t>П</w:t>
            </w:r>
            <w:proofErr w:type="gramEnd"/>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Для театрализованных форм работы на уроках музыки и во внеклассной деятельности</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11165"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lang w:val="en-US"/>
              </w:rPr>
              <w:t>III</w:t>
            </w:r>
            <w:r w:rsidRPr="008C510B">
              <w:rPr>
                <w:rFonts w:ascii="Times New Roman" w:eastAsia="Calibri" w:hAnsi="Times New Roman" w:cs="Times New Roman"/>
                <w:b/>
                <w:bCs/>
                <w:sz w:val="24"/>
                <w:szCs w:val="24"/>
              </w:rPr>
              <w:t>. Информационно-коммуникационные средства</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3167"/>
        </w:trPr>
        <w:tc>
          <w:tcPr>
            <w:tcW w:w="446" w:type="dxa"/>
            <w:vMerge w:val="restart"/>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Мультимедийные обучающие </w:t>
            </w:r>
            <w:r w:rsidRPr="008C510B">
              <w:rPr>
                <w:rFonts w:ascii="Times New Roman" w:eastAsia="Calibri" w:hAnsi="Times New Roman" w:cs="Times New Roman"/>
                <w:sz w:val="24"/>
                <w:szCs w:val="24"/>
              </w:rPr>
              <w:br/>
              <w:t xml:space="preserve">программы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 </w:t>
            </w:r>
          </w:p>
        </w:tc>
        <w:tc>
          <w:tcPr>
            <w:tcW w:w="5386"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Мультимедийные обучающие программы и электронные учебники могут быть ориентированы на систему дистанционного обучения, либо носить проблемно-тематический характер и обеспечивать дополнительные условия для изучения отдельных предметных тем и разделов стандарта. В обоих случаях эти пособия должны предоставлять техническую возможность построения системы текущего и итогового контроля уровня подготовки учащихся (в т.ч. в форме тестового контроля). </w:t>
            </w: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r>
      <w:tr w:rsidR="00A83F9A" w:rsidRPr="005E1C1B" w:rsidTr="00FC3097">
        <w:trPr>
          <w:cantSplit/>
          <w:trHeight w:val="2463"/>
        </w:trPr>
        <w:tc>
          <w:tcPr>
            <w:tcW w:w="446" w:type="dxa"/>
            <w:vMerge/>
            <w:tcBorders>
              <w:top w:val="single" w:sz="4" w:space="0" w:color="auto"/>
              <w:left w:val="single" w:sz="4" w:space="0" w:color="auto"/>
              <w:bottom w:val="single" w:sz="4" w:space="0" w:color="auto"/>
              <w:right w:val="single" w:sz="4" w:space="0" w:color="auto"/>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Электронные учебники</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Возможно использование следующих программ: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Программы – музыкальные конструкторы: </w:t>
            </w: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lang w:val="en-US"/>
              </w:rPr>
              <w:t xml:space="preserve">Dance Machine, </w:t>
            </w: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lang w:val="en-US"/>
              </w:rPr>
              <w:t>ACID, Music Generator,</w:t>
            </w: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Программы</w:t>
            </w:r>
            <w:r w:rsidRPr="008C510B">
              <w:rPr>
                <w:rFonts w:ascii="Times New Roman" w:eastAsia="Calibri" w:hAnsi="Times New Roman" w:cs="Times New Roman"/>
                <w:sz w:val="24"/>
                <w:szCs w:val="24"/>
                <w:lang w:val="en-US"/>
              </w:rPr>
              <w:t>-</w:t>
            </w:r>
            <w:proofErr w:type="spellStart"/>
            <w:r w:rsidRPr="008C510B">
              <w:rPr>
                <w:rFonts w:ascii="Times New Roman" w:eastAsia="Calibri" w:hAnsi="Times New Roman" w:cs="Times New Roman"/>
                <w:sz w:val="24"/>
                <w:szCs w:val="24"/>
              </w:rPr>
              <w:t>автоаранжировщики</w:t>
            </w:r>
            <w:proofErr w:type="spellEnd"/>
            <w:r w:rsidRPr="008C510B">
              <w:rPr>
                <w:rFonts w:ascii="Times New Roman" w:eastAsia="Calibri" w:hAnsi="Times New Roman" w:cs="Times New Roman"/>
                <w:sz w:val="24"/>
                <w:szCs w:val="24"/>
                <w:lang w:val="en-US"/>
              </w:rPr>
              <w:t xml:space="preserve">: Visual </w:t>
            </w:r>
            <w:proofErr w:type="spellStart"/>
            <w:r w:rsidRPr="008C510B">
              <w:rPr>
                <w:rFonts w:ascii="Times New Roman" w:eastAsia="Calibri" w:hAnsi="Times New Roman" w:cs="Times New Roman"/>
                <w:sz w:val="24"/>
                <w:szCs w:val="24"/>
                <w:lang w:val="en-US"/>
              </w:rPr>
              <w:t>Aranger</w:t>
            </w:r>
            <w:proofErr w:type="spellEnd"/>
            <w:r w:rsidRPr="008C510B">
              <w:rPr>
                <w:rFonts w:ascii="Times New Roman" w:eastAsia="Calibri" w:hAnsi="Times New Roman" w:cs="Times New Roman"/>
                <w:sz w:val="24"/>
                <w:szCs w:val="24"/>
                <w:lang w:val="en-US"/>
              </w:rPr>
              <w:t xml:space="preserve">, The </w:t>
            </w:r>
            <w:proofErr w:type="spellStart"/>
            <w:r w:rsidRPr="008C510B">
              <w:rPr>
                <w:rFonts w:ascii="Times New Roman" w:eastAsia="Calibri" w:hAnsi="Times New Roman" w:cs="Times New Roman"/>
                <w:sz w:val="24"/>
                <w:szCs w:val="24"/>
                <w:lang w:val="en-US"/>
              </w:rPr>
              <w:t>Gammer</w:t>
            </w:r>
            <w:proofErr w:type="spellEnd"/>
            <w:r w:rsidRPr="008C510B">
              <w:rPr>
                <w:rFonts w:ascii="Times New Roman" w:eastAsia="Calibri" w:hAnsi="Times New Roman" w:cs="Times New Roman"/>
                <w:sz w:val="24"/>
                <w:szCs w:val="24"/>
                <w:lang w:val="en-US"/>
              </w:rPr>
              <w:t>, Band-in-a-Box$</w:t>
            </w: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lang w:val="en-US"/>
              </w:rPr>
              <w:t>Midi-</w:t>
            </w:r>
            <w:proofErr w:type="spellStart"/>
            <w:r w:rsidRPr="008C510B">
              <w:rPr>
                <w:rFonts w:ascii="Times New Roman" w:eastAsia="Calibri" w:hAnsi="Times New Roman" w:cs="Times New Roman"/>
                <w:sz w:val="24"/>
                <w:szCs w:val="24"/>
              </w:rPr>
              <w:t>секвенсеры</w:t>
            </w:r>
            <w:proofErr w:type="spellEnd"/>
            <w:r w:rsidRPr="008C510B">
              <w:rPr>
                <w:rFonts w:ascii="Times New Roman" w:eastAsia="Calibri" w:hAnsi="Times New Roman" w:cs="Times New Roman"/>
                <w:sz w:val="24"/>
                <w:szCs w:val="24"/>
                <w:lang w:val="en-US"/>
              </w:rPr>
              <w:t xml:space="preserve">: Cakewalk Pro Audio, </w:t>
            </w: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lang w:val="en-US"/>
              </w:rPr>
              <w:t>Cubase Audio VST</w:t>
            </w: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Аудио</w:t>
            </w:r>
            <w:r w:rsidRPr="008C510B">
              <w:rPr>
                <w:rFonts w:ascii="Times New Roman" w:eastAsia="Calibri" w:hAnsi="Times New Roman" w:cs="Times New Roman"/>
                <w:sz w:val="24"/>
                <w:szCs w:val="24"/>
                <w:lang w:val="en-US"/>
              </w:rPr>
              <w:t>-</w:t>
            </w:r>
            <w:r w:rsidRPr="008C510B">
              <w:rPr>
                <w:rFonts w:ascii="Times New Roman" w:eastAsia="Calibri" w:hAnsi="Times New Roman" w:cs="Times New Roman"/>
                <w:sz w:val="24"/>
                <w:szCs w:val="24"/>
              </w:rPr>
              <w:t>редакторы</w:t>
            </w:r>
            <w:r w:rsidRPr="008C510B">
              <w:rPr>
                <w:rFonts w:ascii="Times New Roman" w:eastAsia="Calibri" w:hAnsi="Times New Roman" w:cs="Times New Roman"/>
                <w:sz w:val="24"/>
                <w:szCs w:val="24"/>
                <w:lang w:val="en-US"/>
              </w:rPr>
              <w:t xml:space="preserve">: Sound Forge, </w:t>
            </w:r>
            <w:proofErr w:type="spellStart"/>
            <w:r w:rsidRPr="008C510B">
              <w:rPr>
                <w:rFonts w:ascii="Times New Roman" w:eastAsia="Calibri" w:hAnsi="Times New Roman" w:cs="Times New Roman"/>
                <w:sz w:val="24"/>
                <w:szCs w:val="24"/>
                <w:lang w:val="en-US"/>
              </w:rPr>
              <w:t>WaveLab</w:t>
            </w:r>
            <w:proofErr w:type="spellEnd"/>
            <w:r w:rsidRPr="008C510B">
              <w:rPr>
                <w:rFonts w:ascii="Times New Roman" w:eastAsia="Calibri" w:hAnsi="Times New Roman" w:cs="Times New Roman"/>
                <w:sz w:val="24"/>
                <w:szCs w:val="24"/>
                <w:lang w:val="en-US"/>
              </w:rPr>
              <w:t xml:space="preserve">, Cool Edit Pro </w:t>
            </w:r>
          </w:p>
          <w:p w:rsidR="00A83F9A" w:rsidRPr="005E1C1B" w:rsidRDefault="00A83F9A" w:rsidP="008C510B">
            <w:pPr>
              <w:spacing w:after="0"/>
              <w:jc w:val="both"/>
              <w:rPr>
                <w:rFonts w:ascii="Times New Roman" w:eastAsia="Calibri" w:hAnsi="Times New Roman" w:cs="Times New Roman"/>
                <w:sz w:val="24"/>
                <w:szCs w:val="24"/>
                <w:lang w:val="en-US"/>
              </w:rPr>
            </w:pPr>
            <w:proofErr w:type="spellStart"/>
            <w:r w:rsidRPr="008C510B">
              <w:rPr>
                <w:rFonts w:ascii="Times New Roman" w:eastAsia="Calibri" w:hAnsi="Times New Roman" w:cs="Times New Roman"/>
                <w:sz w:val="24"/>
                <w:szCs w:val="24"/>
              </w:rPr>
              <w:t>Нотныйредакторы</w:t>
            </w:r>
            <w:proofErr w:type="spellEnd"/>
            <w:r w:rsidRPr="008C510B">
              <w:rPr>
                <w:rFonts w:ascii="Times New Roman" w:eastAsia="Calibri" w:hAnsi="Times New Roman" w:cs="Times New Roman"/>
                <w:sz w:val="24"/>
                <w:szCs w:val="24"/>
                <w:lang w:val="en-US"/>
              </w:rPr>
              <w:t xml:space="preserve">: </w:t>
            </w:r>
            <w:proofErr w:type="spellStart"/>
            <w:r w:rsidRPr="008C510B">
              <w:rPr>
                <w:rFonts w:ascii="Times New Roman" w:eastAsia="Calibri" w:hAnsi="Times New Roman" w:cs="Times New Roman"/>
                <w:sz w:val="24"/>
                <w:szCs w:val="24"/>
                <w:lang w:val="en-US"/>
              </w:rPr>
              <w:t>NoteWorthiComposer</w:t>
            </w:r>
            <w:proofErr w:type="spellEnd"/>
            <w:r w:rsidRPr="005E1C1B">
              <w:rPr>
                <w:rFonts w:ascii="Times New Roman" w:eastAsia="Calibri" w:hAnsi="Times New Roman" w:cs="Times New Roman"/>
                <w:sz w:val="24"/>
                <w:szCs w:val="24"/>
                <w:lang w:val="en-US"/>
              </w:rPr>
              <w:t>,</w:t>
            </w:r>
            <w:r w:rsidRPr="008C510B">
              <w:rPr>
                <w:rFonts w:ascii="Times New Roman" w:eastAsia="Calibri" w:hAnsi="Times New Roman" w:cs="Times New Roman"/>
                <w:sz w:val="24"/>
                <w:szCs w:val="24"/>
                <w:lang w:val="en-US"/>
              </w:rPr>
              <w:t xml:space="preserve"> Finale </w:t>
            </w:r>
            <w:r w:rsidRPr="008C510B">
              <w:rPr>
                <w:rFonts w:ascii="Times New Roman" w:eastAsia="Calibri" w:hAnsi="Times New Roman" w:cs="Times New Roman"/>
                <w:sz w:val="24"/>
                <w:szCs w:val="24"/>
              </w:rPr>
              <w:t>и</w:t>
            </w:r>
            <w:r w:rsidRPr="005E1C1B">
              <w:rPr>
                <w:rFonts w:ascii="Times New Roman" w:eastAsia="Calibri" w:hAnsi="Times New Roman" w:cs="Times New Roman"/>
                <w:sz w:val="24"/>
                <w:szCs w:val="24"/>
                <w:lang w:val="en-US"/>
              </w:rPr>
              <w:t xml:space="preserve"> </w:t>
            </w:r>
            <w:proofErr w:type="spellStart"/>
            <w:r w:rsidRPr="008C510B">
              <w:rPr>
                <w:rFonts w:ascii="Times New Roman" w:eastAsia="Calibri" w:hAnsi="Times New Roman" w:cs="Times New Roman"/>
                <w:sz w:val="24"/>
                <w:szCs w:val="24"/>
              </w:rPr>
              <w:t>др</w:t>
            </w:r>
            <w:proofErr w:type="spellEnd"/>
            <w:r w:rsidRPr="005E1C1B">
              <w:rPr>
                <w:rFonts w:ascii="Times New Roman" w:eastAsia="Calibri" w:hAnsi="Times New Roman" w:cs="Times New Roman"/>
                <w:sz w:val="24"/>
                <w:szCs w:val="24"/>
                <w:lang w:val="en-US"/>
              </w:rPr>
              <w:t>.</w:t>
            </w:r>
          </w:p>
        </w:tc>
        <w:tc>
          <w:tcPr>
            <w:tcW w:w="2350" w:type="dxa"/>
            <w:tcBorders>
              <w:top w:val="nil"/>
              <w:left w:val="nil"/>
              <w:bottom w:val="nil"/>
              <w:right w:val="nil"/>
            </w:tcBorders>
            <w:vAlign w:val="center"/>
          </w:tcPr>
          <w:p w:rsidR="00A83F9A" w:rsidRPr="005E1C1B" w:rsidRDefault="00A83F9A" w:rsidP="008C510B">
            <w:pPr>
              <w:spacing w:after="0"/>
              <w:jc w:val="both"/>
              <w:rPr>
                <w:rFonts w:ascii="Times New Roman" w:eastAsia="Calibri" w:hAnsi="Times New Roman" w:cs="Times New Roman"/>
                <w:sz w:val="24"/>
                <w:szCs w:val="24"/>
                <w:lang w:val="en-US"/>
              </w:rPr>
            </w:pPr>
          </w:p>
        </w:tc>
      </w:tr>
      <w:tr w:rsidR="00A83F9A" w:rsidRPr="008C510B" w:rsidTr="00FC3097">
        <w:trPr>
          <w:cantSplit/>
          <w:trHeight w:val="3649"/>
        </w:trPr>
        <w:tc>
          <w:tcPr>
            <w:tcW w:w="446" w:type="dxa"/>
            <w:tcBorders>
              <w:top w:val="single" w:sz="4" w:space="0" w:color="auto"/>
              <w:left w:val="single" w:sz="4" w:space="0" w:color="auto"/>
              <w:bottom w:val="single" w:sz="4" w:space="0" w:color="auto"/>
              <w:right w:val="single" w:sz="4" w:space="0" w:color="auto"/>
            </w:tcBorders>
            <w:hideMark/>
          </w:tcPr>
          <w:p w:rsidR="00A83F9A" w:rsidRPr="005E1C1B" w:rsidRDefault="00A83F9A" w:rsidP="008C510B">
            <w:pPr>
              <w:spacing w:after="0"/>
              <w:jc w:val="both"/>
              <w:rPr>
                <w:rFonts w:ascii="Times New Roman" w:eastAsia="Calibri" w:hAnsi="Times New Roman" w:cs="Times New Roman"/>
                <w:sz w:val="24"/>
                <w:szCs w:val="24"/>
                <w:lang w:val="en-US"/>
              </w:rPr>
            </w:pPr>
            <w:r w:rsidRPr="005E1C1B">
              <w:rPr>
                <w:rFonts w:ascii="Times New Roman" w:eastAsia="Calibri" w:hAnsi="Times New Roman" w:cs="Times New Roman"/>
                <w:sz w:val="24"/>
                <w:szCs w:val="24"/>
                <w:lang w:val="en-US"/>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Электронные библиотеки </w:t>
            </w:r>
            <w:r w:rsidRPr="008C510B">
              <w:rPr>
                <w:rFonts w:ascii="Times New Roman" w:eastAsia="Calibri" w:hAnsi="Times New Roman" w:cs="Times New Roman"/>
                <w:sz w:val="24"/>
                <w:szCs w:val="24"/>
              </w:rPr>
              <w:br/>
              <w:t xml:space="preserve">по искусству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Электронные библиотеки включают комплекс информационно-справочных материалов, ориентированных на различные формы художественно-познавательной деятельности, в т.ч. исследовательскую проектную работу. В состав электронных библиотек могут входить электронные энциклопедии и альбомы по искусству, (музыка, изобразительное искусство), аудио- и видеоматериалы, тематические базы данных, фрагменты культурно-исторических текстов, текстов из научно-популярных изданий, фотографии, анимация. А также должны быть представлены электронные учебники, используемые в учебном процессе.</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Электронные библиотеки могут размещаться на </w:t>
            </w:r>
            <w:r w:rsidRPr="008C510B">
              <w:rPr>
                <w:rFonts w:ascii="Times New Roman" w:eastAsia="Calibri" w:hAnsi="Times New Roman" w:cs="Times New Roman"/>
                <w:sz w:val="24"/>
                <w:szCs w:val="24"/>
                <w:lang w:val="en-US"/>
              </w:rPr>
              <w:t>CD</w:t>
            </w:r>
            <w:r w:rsidRPr="008C510B">
              <w:rPr>
                <w:rFonts w:ascii="Times New Roman" w:eastAsia="Calibri" w:hAnsi="Times New Roman" w:cs="Times New Roman"/>
                <w:sz w:val="24"/>
                <w:szCs w:val="24"/>
              </w:rPr>
              <w:t>-</w:t>
            </w:r>
            <w:r w:rsidRPr="008C510B">
              <w:rPr>
                <w:rFonts w:ascii="Times New Roman" w:eastAsia="Calibri" w:hAnsi="Times New Roman" w:cs="Times New Roman"/>
                <w:sz w:val="24"/>
                <w:szCs w:val="24"/>
                <w:lang w:val="en-US"/>
              </w:rPr>
              <w:t>ROM</w:t>
            </w:r>
            <w:r w:rsidRPr="008C510B">
              <w:rPr>
                <w:rFonts w:ascii="Times New Roman" w:eastAsia="Calibri" w:hAnsi="Times New Roman" w:cs="Times New Roman"/>
                <w:sz w:val="24"/>
                <w:szCs w:val="24"/>
              </w:rPr>
              <w:t>, либо создаваться в сетевом варианте (в т.ч. на базе образовательного учреждения).</w:t>
            </w: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r>
      <w:tr w:rsidR="00A83F9A" w:rsidRPr="008C510B" w:rsidTr="00FC3097">
        <w:trPr>
          <w:cantSplit/>
          <w:trHeight w:val="53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Игровые компьютерные </w:t>
            </w:r>
            <w:r w:rsidRPr="008C510B">
              <w:rPr>
                <w:rFonts w:ascii="Times New Roman" w:eastAsia="Calibri" w:hAnsi="Times New Roman" w:cs="Times New Roman"/>
                <w:sz w:val="24"/>
                <w:szCs w:val="24"/>
              </w:rPr>
              <w:br/>
              <w:t xml:space="preserve">программы по музыкальной </w:t>
            </w:r>
            <w:r w:rsidRPr="008C510B">
              <w:rPr>
                <w:rFonts w:ascii="Times New Roman" w:eastAsia="Calibri" w:hAnsi="Times New Roman" w:cs="Times New Roman"/>
                <w:sz w:val="24"/>
                <w:szCs w:val="24"/>
              </w:rPr>
              <w:br/>
              <w:t>тематике</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Рекомендуются для внеклассной работы</w:t>
            </w: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r>
      <w:tr w:rsidR="00A83F9A" w:rsidRPr="008C510B" w:rsidTr="00FC3097">
        <w:trPr>
          <w:cantSplit/>
          <w:trHeight w:val="148"/>
        </w:trPr>
        <w:tc>
          <w:tcPr>
            <w:tcW w:w="11165"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lang w:val="en-US"/>
              </w:rPr>
              <w:t>IV</w:t>
            </w:r>
            <w:r w:rsidRPr="008C510B">
              <w:rPr>
                <w:rFonts w:ascii="Times New Roman" w:eastAsia="Calibri" w:hAnsi="Times New Roman" w:cs="Times New Roman"/>
                <w:b/>
                <w:sz w:val="24"/>
                <w:szCs w:val="24"/>
              </w:rPr>
              <w:t>. Технические средства обучения (ТСО)</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749"/>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Музыкальный центр</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аудиоцентр с возможностью использования аудиодисков, </w:t>
            </w:r>
            <w:r w:rsidRPr="008C510B">
              <w:rPr>
                <w:rFonts w:ascii="Times New Roman" w:eastAsia="Calibri" w:hAnsi="Times New Roman" w:cs="Times New Roman"/>
                <w:sz w:val="24"/>
                <w:szCs w:val="24"/>
                <w:lang w:val="en-US"/>
              </w:rPr>
              <w:t>CD</w:t>
            </w:r>
            <w:r w:rsidRPr="008C510B">
              <w:rPr>
                <w:rFonts w:ascii="Times New Roman" w:eastAsia="Calibri" w:hAnsi="Times New Roman" w:cs="Times New Roman"/>
                <w:sz w:val="24"/>
                <w:szCs w:val="24"/>
              </w:rPr>
              <w:t>-</w:t>
            </w:r>
            <w:r w:rsidRPr="008C510B">
              <w:rPr>
                <w:rFonts w:ascii="Times New Roman" w:eastAsia="Calibri" w:hAnsi="Times New Roman" w:cs="Times New Roman"/>
                <w:sz w:val="24"/>
                <w:szCs w:val="24"/>
                <w:lang w:val="en-US"/>
              </w:rPr>
              <w:t>R</w:t>
            </w:r>
            <w:r w:rsidRPr="008C510B">
              <w:rPr>
                <w:rFonts w:ascii="Times New Roman" w:eastAsia="Calibri" w:hAnsi="Times New Roman" w:cs="Times New Roman"/>
                <w:sz w:val="24"/>
                <w:szCs w:val="24"/>
              </w:rPr>
              <w:t xml:space="preserve">, </w:t>
            </w:r>
            <w:r w:rsidRPr="008C510B">
              <w:rPr>
                <w:rFonts w:ascii="Times New Roman" w:eastAsia="Calibri" w:hAnsi="Times New Roman" w:cs="Times New Roman"/>
                <w:sz w:val="24"/>
                <w:szCs w:val="24"/>
                <w:lang w:val="en-US"/>
              </w:rPr>
              <w:t>CDRW</w:t>
            </w:r>
            <w:r w:rsidRPr="008C510B">
              <w:rPr>
                <w:rFonts w:ascii="Times New Roman" w:eastAsia="Calibri" w:hAnsi="Times New Roman" w:cs="Times New Roman"/>
                <w:sz w:val="24"/>
                <w:szCs w:val="24"/>
              </w:rPr>
              <w:t xml:space="preserve">, </w:t>
            </w:r>
            <w:r w:rsidRPr="008C510B">
              <w:rPr>
                <w:rFonts w:ascii="Times New Roman" w:eastAsia="Calibri" w:hAnsi="Times New Roman" w:cs="Times New Roman"/>
                <w:sz w:val="24"/>
                <w:szCs w:val="24"/>
                <w:lang w:val="en-US"/>
              </w:rPr>
              <w:t>MP</w:t>
            </w:r>
            <w:r w:rsidRPr="008C510B">
              <w:rPr>
                <w:rFonts w:ascii="Times New Roman" w:eastAsia="Calibri" w:hAnsi="Times New Roman" w:cs="Times New Roman"/>
                <w:sz w:val="24"/>
                <w:szCs w:val="24"/>
              </w:rPr>
              <w:t xml:space="preserve"> 3, а также магнитных записей</w:t>
            </w: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Видеомагнитофон</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lang w:val="en-US"/>
              </w:rPr>
              <w:t>CD</w:t>
            </w:r>
            <w:r w:rsidRPr="008C510B">
              <w:rPr>
                <w:rFonts w:ascii="Times New Roman" w:eastAsia="Calibri" w:hAnsi="Times New Roman" w:cs="Times New Roman"/>
                <w:sz w:val="24"/>
                <w:szCs w:val="24"/>
              </w:rPr>
              <w:t xml:space="preserve"> / DVD-проигрыватели</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Мультимедийный компьютер со звуковой картой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Тех. требования: графическая операционная система, привод для чтения-записи компакт-дисков, аудио-видео входы/выходы, возможность выхода в Интернет. </w:t>
            </w:r>
            <w:proofErr w:type="gramStart"/>
            <w:r w:rsidRPr="008C510B">
              <w:rPr>
                <w:rFonts w:ascii="Times New Roman" w:eastAsia="Calibri" w:hAnsi="Times New Roman" w:cs="Times New Roman"/>
                <w:sz w:val="24"/>
                <w:szCs w:val="24"/>
              </w:rPr>
              <w:t>Оснащен</w:t>
            </w:r>
            <w:proofErr w:type="gramEnd"/>
            <w:r w:rsidRPr="008C510B">
              <w:rPr>
                <w:rFonts w:ascii="Times New Roman" w:eastAsia="Calibri" w:hAnsi="Times New Roman" w:cs="Times New Roman"/>
                <w:sz w:val="24"/>
                <w:szCs w:val="24"/>
              </w:rPr>
              <w:t xml:space="preserve"> акустическими колонками, микрофоном, наушниками, соединен с клавишным синтезатором. С пакетом прикладных программ (текстовых, графических, нотных и аудио-редакторов и др.).</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Индивидуальная работа учащихся возможна в классе информатики.</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Телевизор с универсальной подставкой</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Телевизор не менее 72 см диагональ</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proofErr w:type="spellStart"/>
            <w:r w:rsidRPr="008C510B">
              <w:rPr>
                <w:rFonts w:ascii="Times New Roman" w:eastAsia="Calibri" w:hAnsi="Times New Roman" w:cs="Times New Roman"/>
                <w:sz w:val="24"/>
                <w:szCs w:val="24"/>
              </w:rPr>
              <w:t>Мультимедиапроектор</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proofErr w:type="spellStart"/>
            <w:r w:rsidRPr="008C510B">
              <w:rPr>
                <w:rFonts w:ascii="Times New Roman" w:eastAsia="Calibri" w:hAnsi="Times New Roman" w:cs="Times New Roman"/>
                <w:sz w:val="24"/>
                <w:szCs w:val="24"/>
              </w:rPr>
              <w:t>Мультимедиапроектор</w:t>
            </w:r>
            <w:proofErr w:type="spellEnd"/>
            <w:r w:rsidRPr="008C510B">
              <w:rPr>
                <w:rFonts w:ascii="Times New Roman" w:eastAsia="Calibri" w:hAnsi="Times New Roman" w:cs="Times New Roman"/>
                <w:sz w:val="24"/>
                <w:szCs w:val="24"/>
              </w:rPr>
              <w:t xml:space="preserve"> может входить в материально-техническое обеспечение образовательного учреждения</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Экран (на штативе или навесной)</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Минимальные размеры 1,25х 1,25</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11165"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lang w:val="en-US"/>
              </w:rPr>
              <w:t>V</w:t>
            </w:r>
            <w:r w:rsidRPr="008C510B">
              <w:rPr>
                <w:rFonts w:ascii="Times New Roman" w:eastAsia="Calibri" w:hAnsi="Times New Roman" w:cs="Times New Roman"/>
                <w:b/>
                <w:bCs/>
                <w:sz w:val="24"/>
                <w:szCs w:val="24"/>
              </w:rPr>
              <w:t>. Экранно-звуковые пособия</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Аудиозаписи и </w:t>
            </w:r>
            <w:r w:rsidRPr="008C510B">
              <w:rPr>
                <w:rFonts w:ascii="Times New Roman" w:eastAsia="Calibri" w:hAnsi="Times New Roman" w:cs="Times New Roman"/>
                <w:sz w:val="24"/>
                <w:szCs w:val="24"/>
              </w:rPr>
              <w:br/>
              <w:t>фонохрестоматии по музыке</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Комплекты компакт-дисков и аудиокассет по темам и разделам курса каждого года обучения включают материал для слушания и исполнения.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Песенный материал может быть представлен в виде инструментального сопровождения, специально аранжированного для учащихся основной школы</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Видеофильмы, посвященные творчеству выдающихся отечественных и зарубежных композиторов</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Видеофильмы с записью фрагментов из оперных спектаклей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Видеофильмы с записью фрагментов из балетных спектаклей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Видеофильмы с записью выступлений выдающихся отечественных и зарубежных певцов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Видеофильмы с записью известных хоровых коллективов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Видеофильмы с записью известных оркестровых коллективов</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Видеофильмы с записью фрагментов из мюзиклов</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Слайды (диапозитивы):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произведения пластических искусств различных исторических стилей и направлений </w:t>
            </w:r>
          </w:p>
        </w:tc>
        <w:tc>
          <w:tcPr>
            <w:tcW w:w="1275"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Д</w:t>
            </w:r>
          </w:p>
        </w:tc>
        <w:tc>
          <w:tcPr>
            <w:tcW w:w="5386" w:type="dxa"/>
            <w:tcBorders>
              <w:top w:val="single" w:sz="4" w:space="0" w:color="auto"/>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nil"/>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nil"/>
              <w:left w:val="single" w:sz="4" w:space="0" w:color="auto"/>
              <w:bottom w:val="nil"/>
              <w:right w:val="single" w:sz="4" w:space="0" w:color="auto"/>
            </w:tcBorders>
            <w:hideMark/>
          </w:tcPr>
          <w:p w:rsidR="00A83F9A" w:rsidRPr="008C510B" w:rsidRDefault="00A83F9A" w:rsidP="008C510B">
            <w:pPr>
              <w:spacing w:after="0"/>
              <w:ind w:left="170" w:hanging="17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эскизы декораций к музыкально-театральным спектаклям (иллюстрации к литературным первоисточникам музыкальных </w:t>
            </w:r>
            <w:r w:rsidRPr="008C510B">
              <w:rPr>
                <w:rFonts w:ascii="Times New Roman" w:eastAsia="Calibri" w:hAnsi="Times New Roman" w:cs="Times New Roman"/>
                <w:sz w:val="24"/>
                <w:szCs w:val="24"/>
              </w:rPr>
              <w:lastRenderedPageBreak/>
              <w:t>произведений)</w:t>
            </w:r>
          </w:p>
        </w:tc>
        <w:tc>
          <w:tcPr>
            <w:tcW w:w="1275" w:type="dxa"/>
            <w:tcBorders>
              <w:top w:val="nil"/>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lastRenderedPageBreak/>
              <w:t>Д</w:t>
            </w:r>
          </w:p>
        </w:tc>
        <w:tc>
          <w:tcPr>
            <w:tcW w:w="5386" w:type="dxa"/>
            <w:tcBorders>
              <w:top w:val="nil"/>
              <w:left w:val="single" w:sz="4" w:space="0" w:color="auto"/>
              <w:bottom w:val="nil"/>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nil"/>
              <w:left w:val="single" w:sz="4" w:space="0" w:color="auto"/>
              <w:bottom w:val="single" w:sz="4" w:space="0" w:color="auto"/>
              <w:right w:val="single" w:sz="4" w:space="0" w:color="auto"/>
            </w:tcBorders>
          </w:tcPr>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lastRenderedPageBreak/>
              <w:t> </w:t>
            </w:r>
          </w:p>
          <w:p w:rsidR="00A83F9A" w:rsidRPr="008C510B" w:rsidRDefault="00A83F9A" w:rsidP="008C510B">
            <w:pPr>
              <w:spacing w:after="0"/>
              <w:jc w:val="both"/>
              <w:rPr>
                <w:rFonts w:ascii="Times New Roman" w:eastAsia="Calibri" w:hAnsi="Times New Roman" w:cs="Times New Roman"/>
                <w:sz w:val="24"/>
                <w:szCs w:val="24"/>
                <w:lang w:val="en-US"/>
              </w:rPr>
            </w:pPr>
          </w:p>
          <w:p w:rsidR="00A83F9A" w:rsidRPr="008C510B" w:rsidRDefault="00A83F9A" w:rsidP="008C510B">
            <w:pPr>
              <w:spacing w:after="0"/>
              <w:jc w:val="both"/>
              <w:rPr>
                <w:rFonts w:ascii="Times New Roman" w:eastAsia="Calibri" w:hAnsi="Times New Roman" w:cs="Times New Roman"/>
                <w:sz w:val="24"/>
                <w:szCs w:val="24"/>
                <w:lang w:val="en-US"/>
              </w:rPr>
            </w:pP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lang w:val="en-US"/>
              </w:rPr>
              <w:t>*</w:t>
            </w:r>
          </w:p>
          <w:p w:rsidR="00A83F9A" w:rsidRPr="008C510B" w:rsidRDefault="00A83F9A" w:rsidP="008C510B">
            <w:pPr>
              <w:spacing w:after="0"/>
              <w:jc w:val="both"/>
              <w:rPr>
                <w:rFonts w:ascii="Times New Roman" w:eastAsia="Calibri" w:hAnsi="Times New Roman" w:cs="Times New Roman"/>
                <w:sz w:val="24"/>
                <w:szCs w:val="24"/>
                <w:lang w:val="en-US"/>
              </w:rPr>
            </w:pPr>
          </w:p>
        </w:tc>
        <w:tc>
          <w:tcPr>
            <w:tcW w:w="4058"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ind w:left="170" w:hanging="17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нотный и поэтический текст песен;</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изображения музыкантов, играющих на различных инструментах;</w:t>
            </w:r>
          </w:p>
          <w:p w:rsidR="00A83F9A" w:rsidRPr="008C510B" w:rsidRDefault="00A83F9A" w:rsidP="008C510B">
            <w:pPr>
              <w:spacing w:after="0"/>
              <w:ind w:left="170" w:hanging="17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фотографии и репродукции картин крупнейших центров мировой музыкальной культуры</w:t>
            </w:r>
          </w:p>
        </w:tc>
        <w:tc>
          <w:tcPr>
            <w:tcW w:w="1275" w:type="dxa"/>
            <w:tcBorders>
              <w:top w:val="nil"/>
              <w:left w:val="single" w:sz="4" w:space="0" w:color="auto"/>
              <w:bottom w:val="single" w:sz="4" w:space="0" w:color="auto"/>
              <w:right w:val="single" w:sz="4" w:space="0" w:color="auto"/>
            </w:tcBorders>
          </w:tcPr>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nil"/>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148"/>
        </w:trPr>
        <w:tc>
          <w:tcPr>
            <w:tcW w:w="11165" w:type="dxa"/>
            <w:gridSpan w:val="4"/>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b/>
                <w:bCs/>
                <w:sz w:val="24"/>
                <w:szCs w:val="24"/>
              </w:rPr>
            </w:pPr>
            <w:r w:rsidRPr="008C510B">
              <w:rPr>
                <w:rFonts w:ascii="Times New Roman" w:eastAsia="Calibri" w:hAnsi="Times New Roman" w:cs="Times New Roman"/>
                <w:b/>
                <w:bCs/>
                <w:sz w:val="24"/>
                <w:szCs w:val="24"/>
              </w:rPr>
              <w:t xml:space="preserve">Учебно-практическое оборудование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p w:rsidR="00A83F9A" w:rsidRPr="008C510B" w:rsidRDefault="00A83F9A" w:rsidP="008C510B">
            <w:pPr>
              <w:spacing w:after="0"/>
              <w:jc w:val="both"/>
              <w:rPr>
                <w:rFonts w:ascii="Times New Roman" w:eastAsia="Calibri" w:hAnsi="Times New Roman" w:cs="Times New Roman"/>
                <w:sz w:val="24"/>
                <w:szCs w:val="24"/>
                <w:lang w:val="en-US"/>
              </w:rPr>
            </w:pPr>
            <w:r w:rsidRPr="008C510B">
              <w:rPr>
                <w:rFonts w:ascii="Times New Roman" w:eastAsia="Calibri" w:hAnsi="Times New Roman" w:cs="Times New Roman"/>
                <w:sz w:val="24"/>
                <w:szCs w:val="24"/>
              </w:rPr>
              <w:t> </w:t>
            </w:r>
            <w:r w:rsidRPr="008C510B">
              <w:rPr>
                <w:rFonts w:ascii="Times New Roman" w:eastAsia="Calibri" w:hAnsi="Times New Roman" w:cs="Times New Roman"/>
                <w:sz w:val="24"/>
                <w:szCs w:val="24"/>
                <w:lang w:val="en-US"/>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Музыкальные инструменты:</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Фортепиано (пианино, рояль)</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Баян /аккордеон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Скрипка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Гитара</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Клавишный синтезатор</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Два инструмента – для кабинета музыки и школьного зала</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Для учителя</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Детские клавишные </w:t>
            </w:r>
            <w:r w:rsidRPr="008C510B">
              <w:rPr>
                <w:rFonts w:ascii="Times New Roman" w:eastAsia="Calibri" w:hAnsi="Times New Roman" w:cs="Times New Roman"/>
                <w:sz w:val="24"/>
                <w:szCs w:val="24"/>
              </w:rPr>
              <w:br/>
              <w:t>синтезаторы</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Ф</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w:t>
            </w: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w:t>
            </w: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Комплект детских музыкальных инструментов:</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блок-флейта,</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w:t>
            </w:r>
            <w:proofErr w:type="spellStart"/>
            <w:r w:rsidRPr="008C510B">
              <w:rPr>
                <w:rFonts w:ascii="Times New Roman" w:eastAsia="Calibri" w:hAnsi="Times New Roman" w:cs="Times New Roman"/>
                <w:sz w:val="24"/>
                <w:szCs w:val="24"/>
              </w:rPr>
              <w:t>глокеншпиль</w:t>
            </w:r>
            <w:proofErr w:type="spellEnd"/>
            <w:r w:rsidRPr="008C510B">
              <w:rPr>
                <w:rFonts w:ascii="Times New Roman" w:eastAsia="Calibri" w:hAnsi="Times New Roman" w:cs="Times New Roman"/>
                <w:sz w:val="24"/>
                <w:szCs w:val="24"/>
              </w:rPr>
              <w:t xml:space="preserve"> /колокольчик,</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бубен</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барабан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треугольник</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румба,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маракасы,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w:t>
            </w:r>
            <w:proofErr w:type="spellStart"/>
            <w:r w:rsidRPr="008C510B">
              <w:rPr>
                <w:rFonts w:ascii="Times New Roman" w:eastAsia="Calibri" w:hAnsi="Times New Roman" w:cs="Times New Roman"/>
                <w:sz w:val="24"/>
                <w:szCs w:val="24"/>
              </w:rPr>
              <w:t>кастаньетты</w:t>
            </w:r>
            <w:proofErr w:type="spellEnd"/>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металлофоны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ксилофоны;</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народные инструменты: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свистульки,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деревянные ложки,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    трещотки  и др.;</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дирижерская палочка</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p w:rsidR="00A83F9A" w:rsidRPr="008C510B" w:rsidRDefault="00A83F9A" w:rsidP="008C510B">
            <w:pPr>
              <w:spacing w:after="0"/>
              <w:jc w:val="both"/>
              <w:rPr>
                <w:rFonts w:ascii="Times New Roman" w:eastAsia="Calibri" w:hAnsi="Times New Roman" w:cs="Times New Roman"/>
                <w:sz w:val="24"/>
                <w:szCs w:val="24"/>
              </w:rPr>
            </w:pPr>
            <w:proofErr w:type="gramStart"/>
            <w:r w:rsidRPr="008C510B">
              <w:rPr>
                <w:rFonts w:ascii="Times New Roman" w:eastAsia="Calibri" w:hAnsi="Times New Roman" w:cs="Times New Roman"/>
                <w:b/>
                <w:sz w:val="24"/>
                <w:szCs w:val="24"/>
              </w:rPr>
              <w:t>П</w:t>
            </w:r>
            <w:proofErr w:type="gramEnd"/>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Набор народных инструментов определяется содержанием регионального компонента и может быть значительно расширен.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Комплектация инструментов  производится учителем.</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Интерактивная  доска с магнитной поверхностью, и приспособлений для крепления таблиц, репродукций </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Комплект знаков нотного письма (на магнитной основе)</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cantSplit/>
          <w:trHeight w:val="784"/>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Расходные материалы:</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нотная бумага</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цветные фломастеры</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цветные мелки</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Д</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FC3097">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Для оформления музыкально-графических схем</w:t>
            </w: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r>
      <w:tr w:rsidR="00A83F9A" w:rsidRPr="008C510B" w:rsidTr="00FC3097">
        <w:trPr>
          <w:cantSplit/>
          <w:trHeight w:val="784"/>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Специализированная учебная мебель: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индивидуальные столы и стулья для учащихся</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К</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tcPr>
          <w:p w:rsidR="00A83F9A" w:rsidRPr="008C510B" w:rsidRDefault="00A83F9A" w:rsidP="008C510B">
            <w:pPr>
              <w:spacing w:after="0"/>
              <w:jc w:val="both"/>
              <w:rPr>
                <w:rFonts w:ascii="Times New Roman" w:eastAsia="Calibri" w:hAnsi="Times New Roman" w:cs="Times New Roman"/>
                <w:sz w:val="24"/>
                <w:szCs w:val="24"/>
              </w:rPr>
            </w:pP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Стеллажи для наглядных пособий, </w:t>
            </w:r>
            <w:r w:rsidRPr="008C510B">
              <w:rPr>
                <w:rFonts w:ascii="Times New Roman" w:eastAsia="Calibri" w:hAnsi="Times New Roman" w:cs="Times New Roman"/>
                <w:sz w:val="24"/>
                <w:szCs w:val="24"/>
              </w:rPr>
              <w:lastRenderedPageBreak/>
              <w:t>нот, учебников и др.</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lastRenderedPageBreak/>
              <w:t> </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lastRenderedPageBreak/>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Станки для школьного хора</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 комплекте (для школьного зала)</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48"/>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Комплект звуковоспроизводящей аппаратуры (микрофоны, усилители звука, динамики)</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xml:space="preserve">В комплекте: не менее четырёх микрофонов и двух динамиков </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r w:rsidR="00A83F9A" w:rsidRPr="008C510B" w:rsidTr="00FC3097">
        <w:trPr>
          <w:trHeight w:val="1043"/>
        </w:trPr>
        <w:tc>
          <w:tcPr>
            <w:tcW w:w="44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c>
          <w:tcPr>
            <w:tcW w:w="4058"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Музыкальные инструменты для эстрадного ансамбля</w:t>
            </w:r>
          </w:p>
        </w:tc>
        <w:tc>
          <w:tcPr>
            <w:tcW w:w="1275"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b/>
                <w:sz w:val="24"/>
                <w:szCs w:val="24"/>
              </w:rPr>
              <w:t> </w:t>
            </w:r>
          </w:p>
        </w:tc>
        <w:tc>
          <w:tcPr>
            <w:tcW w:w="5386" w:type="dxa"/>
            <w:tcBorders>
              <w:top w:val="single" w:sz="4" w:space="0" w:color="auto"/>
              <w:left w:val="single" w:sz="4" w:space="0" w:color="auto"/>
              <w:bottom w:val="single" w:sz="4" w:space="0" w:color="auto"/>
              <w:right w:val="single" w:sz="4" w:space="0" w:color="auto"/>
            </w:tcBorders>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В комплекте: не менее двух электрогитар и ударной установки</w:t>
            </w:r>
          </w:p>
        </w:tc>
        <w:tc>
          <w:tcPr>
            <w:tcW w:w="2350" w:type="dxa"/>
            <w:tcBorders>
              <w:top w:val="nil"/>
              <w:left w:val="nil"/>
              <w:bottom w:val="nil"/>
              <w:right w:val="nil"/>
            </w:tcBorders>
            <w:vAlign w:val="center"/>
            <w:hideMark/>
          </w:tcPr>
          <w:p w:rsidR="00A83F9A" w:rsidRPr="008C510B" w:rsidRDefault="00A83F9A" w:rsidP="008C510B">
            <w:pPr>
              <w:spacing w:after="0"/>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w:t>
            </w:r>
          </w:p>
        </w:tc>
      </w:tr>
    </w:tbl>
    <w:p w:rsidR="008C510B" w:rsidRDefault="008C510B" w:rsidP="008C510B">
      <w:pPr>
        <w:spacing w:after="0"/>
        <w:contextualSpacing/>
        <w:jc w:val="both"/>
        <w:rPr>
          <w:rFonts w:ascii="Times New Roman" w:eastAsia="Calibri" w:hAnsi="Times New Roman" w:cs="Times New Roman"/>
          <w:b/>
          <w:sz w:val="24"/>
          <w:szCs w:val="24"/>
        </w:rPr>
      </w:pPr>
    </w:p>
    <w:p w:rsidR="00A83F9A" w:rsidRPr="008C510B" w:rsidRDefault="00A83F9A" w:rsidP="00FC3097">
      <w:pPr>
        <w:spacing w:after="0"/>
        <w:contextualSpacing/>
        <w:jc w:val="center"/>
        <w:rPr>
          <w:rFonts w:ascii="Times New Roman" w:eastAsia="Calibri" w:hAnsi="Times New Roman" w:cs="Times New Roman"/>
          <w:b/>
          <w:sz w:val="24"/>
          <w:szCs w:val="24"/>
        </w:rPr>
      </w:pPr>
      <w:r w:rsidRPr="008C510B">
        <w:rPr>
          <w:rFonts w:ascii="Times New Roman" w:eastAsia="Calibri" w:hAnsi="Times New Roman" w:cs="Times New Roman"/>
          <w:b/>
          <w:sz w:val="24"/>
          <w:szCs w:val="24"/>
        </w:rPr>
        <w:t>ПЛАНИРУЕМЫЕ РЕЗУЛЬТАТЫ ИЗУЧЕНИЯ УЧЕБНОГО ПРЕДМЕТА</w:t>
      </w:r>
    </w:p>
    <w:p w:rsidR="00A83F9A" w:rsidRPr="008C510B" w:rsidRDefault="00A83F9A" w:rsidP="008C510B">
      <w:pPr>
        <w:spacing w:after="0"/>
        <w:contextualSpacing/>
        <w:jc w:val="both"/>
        <w:rPr>
          <w:rFonts w:ascii="Times New Roman" w:eastAsia="Calibri" w:hAnsi="Times New Roman" w:cs="Times New Roman"/>
          <w:b/>
          <w:sz w:val="24"/>
          <w:szCs w:val="24"/>
        </w:rPr>
      </w:pPr>
      <w:r w:rsidRPr="008C510B">
        <w:rPr>
          <w:rFonts w:ascii="Times New Roman" w:eastAsia="Calibri" w:hAnsi="Times New Roman" w:cs="Times New Roman"/>
          <w:sz w:val="24"/>
          <w:szCs w:val="24"/>
        </w:rPr>
        <w:t>- формирование представления о роли музыки в жизни человека, в его духовно-нравственном развитии; </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формирование общего представления и музыкальной картине мира;</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знание основных закономерностей музыкального искусства на примере изучаемых музыкальных произведений;</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формирование устойчивого интереса к музыке и различным видам (или какому-либо виду) музыкально-творческой деятельности;</w:t>
      </w:r>
    </w:p>
    <w:p w:rsidR="00A83F9A" w:rsidRPr="008C510B" w:rsidRDefault="00A83F9A" w:rsidP="008C510B">
      <w:pPr>
        <w:spacing w:after="0"/>
        <w:contextualSpacing/>
        <w:jc w:val="both"/>
        <w:rPr>
          <w:rFonts w:ascii="Times New Roman" w:eastAsia="Calibri" w:hAnsi="Times New Roman" w:cs="Times New Roman"/>
          <w:sz w:val="24"/>
          <w:szCs w:val="24"/>
        </w:rPr>
      </w:pPr>
      <w:r w:rsidRPr="008C510B">
        <w:rPr>
          <w:rFonts w:ascii="Times New Roman" w:eastAsia="Calibri" w:hAnsi="Times New Roman" w:cs="Times New Roman"/>
          <w:sz w:val="24"/>
          <w:szCs w:val="24"/>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A83F9A" w:rsidRPr="008C510B" w:rsidRDefault="008C510B" w:rsidP="008C510B">
      <w:pPr>
        <w:spacing w:after="0"/>
        <w:contextualSpacing/>
        <w:jc w:val="both"/>
        <w:rPr>
          <w:rFonts w:ascii="Times New Roman" w:eastAsia="Calibri" w:hAnsi="Times New Roman" w:cs="Times New Roman"/>
          <w:b/>
          <w:sz w:val="24"/>
          <w:szCs w:val="24"/>
        </w:rPr>
      </w:pPr>
      <w:r w:rsidRPr="008C510B">
        <w:rPr>
          <w:rFonts w:ascii="Times New Roman" w:eastAsia="Calibri" w:hAnsi="Times New Roman" w:cs="Times New Roman"/>
          <w:b/>
          <w:bCs/>
          <w:iCs/>
          <w:sz w:val="24"/>
          <w:szCs w:val="24"/>
        </w:rPr>
        <w:t xml:space="preserve">К окончанию 1 </w:t>
      </w:r>
      <w:r w:rsidR="00A83F9A" w:rsidRPr="008C510B">
        <w:rPr>
          <w:rFonts w:ascii="Times New Roman" w:eastAsia="Calibri" w:hAnsi="Times New Roman" w:cs="Times New Roman"/>
          <w:b/>
          <w:bCs/>
          <w:iCs/>
          <w:sz w:val="24"/>
          <w:szCs w:val="24"/>
        </w:rPr>
        <w:t>класса у ученика будет сформирована:</w:t>
      </w:r>
    </w:p>
    <w:p w:rsidR="00A83F9A" w:rsidRPr="00FC3097" w:rsidRDefault="00A83F9A" w:rsidP="00FC3097">
      <w:pPr>
        <w:pStyle w:val="afff4"/>
        <w:keepNext/>
        <w:numPr>
          <w:ilvl w:val="0"/>
          <w:numId w:val="10"/>
        </w:numPr>
        <w:spacing w:after="0"/>
        <w:jc w:val="both"/>
        <w:rPr>
          <w:rFonts w:ascii="Times New Roman" w:eastAsia="Calibri" w:hAnsi="Times New Roman" w:cs="Times New Roman"/>
          <w:sz w:val="24"/>
          <w:szCs w:val="24"/>
          <w:lang w:eastAsia="ru-RU"/>
        </w:rPr>
      </w:pPr>
      <w:r w:rsidRPr="00FC3097">
        <w:rPr>
          <w:rFonts w:ascii="Times New Roman" w:eastAsia="Calibri" w:hAnsi="Times New Roman" w:cs="Times New Roman"/>
          <w:bCs/>
          <w:sz w:val="24"/>
          <w:szCs w:val="24"/>
          <w:lang w:eastAsia="ru-RU"/>
        </w:rPr>
        <w:t>Внутренняя позиция школьника на уровне положитель</w:t>
      </w:r>
      <w:r w:rsidRPr="00FC3097">
        <w:rPr>
          <w:rFonts w:ascii="Times New Roman" w:eastAsia="Calibri" w:hAnsi="Times New Roman" w:cs="Times New Roman"/>
          <w:bCs/>
          <w:spacing w:val="4"/>
          <w:sz w:val="24"/>
          <w:szCs w:val="24"/>
          <w:lang w:eastAsia="ru-RU"/>
        </w:rPr>
        <w:t>ного отношения к школе.</w:t>
      </w:r>
    </w:p>
    <w:p w:rsidR="00A83F9A" w:rsidRPr="00FC3097" w:rsidRDefault="00A83F9A" w:rsidP="00FC3097">
      <w:pPr>
        <w:pStyle w:val="afff4"/>
        <w:keepNext/>
        <w:numPr>
          <w:ilvl w:val="0"/>
          <w:numId w:val="10"/>
        </w:numPr>
        <w:spacing w:after="0"/>
        <w:jc w:val="both"/>
        <w:rPr>
          <w:rFonts w:ascii="Times New Roman" w:eastAsia="Calibri" w:hAnsi="Times New Roman" w:cs="Times New Roman"/>
          <w:bCs/>
          <w:sz w:val="24"/>
          <w:szCs w:val="24"/>
          <w:lang w:eastAsia="ru-RU"/>
        </w:rPr>
      </w:pPr>
      <w:r w:rsidRPr="00FC3097">
        <w:rPr>
          <w:rFonts w:ascii="Times New Roman" w:eastAsia="Calibri" w:hAnsi="Times New Roman" w:cs="Times New Roman"/>
          <w:bCs/>
          <w:sz w:val="24"/>
          <w:szCs w:val="24"/>
          <w:lang w:eastAsia="ru-RU"/>
        </w:rPr>
        <w:t>Познавательный интерес к новому учебному материалу.</w:t>
      </w:r>
    </w:p>
    <w:p w:rsidR="00A83F9A" w:rsidRPr="00FC3097" w:rsidRDefault="00A83F9A" w:rsidP="00FC3097">
      <w:pPr>
        <w:pStyle w:val="afff4"/>
        <w:keepNext/>
        <w:numPr>
          <w:ilvl w:val="0"/>
          <w:numId w:val="10"/>
        </w:numPr>
        <w:spacing w:after="0"/>
        <w:jc w:val="both"/>
        <w:rPr>
          <w:rFonts w:ascii="Times New Roman" w:eastAsia="Calibri" w:hAnsi="Times New Roman" w:cs="Times New Roman"/>
          <w:bCs/>
          <w:sz w:val="24"/>
          <w:szCs w:val="24"/>
          <w:lang w:eastAsia="ru-RU"/>
        </w:rPr>
      </w:pPr>
      <w:r w:rsidRPr="00FC3097">
        <w:rPr>
          <w:rFonts w:ascii="Times New Roman" w:eastAsia="Calibri" w:hAnsi="Times New Roman" w:cs="Times New Roman"/>
          <w:bCs/>
          <w:sz w:val="24"/>
          <w:szCs w:val="24"/>
          <w:lang w:eastAsia="ru-RU"/>
        </w:rPr>
        <w:t>Предпосылки к способности оценить результаты своей учебной деятельности.</w:t>
      </w:r>
    </w:p>
    <w:p w:rsidR="00A83F9A" w:rsidRPr="00FC3097" w:rsidRDefault="00A83F9A" w:rsidP="00FC3097">
      <w:pPr>
        <w:pStyle w:val="afff4"/>
        <w:keepNext/>
        <w:numPr>
          <w:ilvl w:val="0"/>
          <w:numId w:val="10"/>
        </w:numPr>
        <w:spacing w:after="0"/>
        <w:jc w:val="both"/>
        <w:rPr>
          <w:rFonts w:ascii="Times New Roman" w:eastAsia="Calibri" w:hAnsi="Times New Roman" w:cs="Times New Roman"/>
          <w:bCs/>
          <w:sz w:val="24"/>
          <w:szCs w:val="24"/>
          <w:lang w:eastAsia="ru-RU"/>
        </w:rPr>
      </w:pPr>
      <w:r w:rsidRPr="00FC3097">
        <w:rPr>
          <w:rFonts w:ascii="Times New Roman" w:eastAsia="Calibri" w:hAnsi="Times New Roman" w:cs="Times New Roman"/>
          <w:bCs/>
          <w:spacing w:val="4"/>
          <w:sz w:val="24"/>
          <w:szCs w:val="24"/>
          <w:lang w:eastAsia="ru-RU"/>
        </w:rPr>
        <w:t xml:space="preserve">Основы гражданской идентичности, своей этнической </w:t>
      </w:r>
      <w:r w:rsidRPr="00FC3097">
        <w:rPr>
          <w:rFonts w:ascii="Times New Roman" w:eastAsia="Calibri" w:hAnsi="Times New Roman" w:cs="Times New Roman"/>
          <w:bCs/>
          <w:spacing w:val="2"/>
          <w:sz w:val="24"/>
          <w:szCs w:val="24"/>
          <w:lang w:eastAsia="ru-RU"/>
        </w:rPr>
        <w:t>принадлежности в форме осознания «Я» как члена семьи.</w:t>
      </w:r>
    </w:p>
    <w:p w:rsidR="00A83F9A" w:rsidRPr="00FC3097" w:rsidRDefault="00A83F9A" w:rsidP="00FC3097">
      <w:pPr>
        <w:pStyle w:val="afff4"/>
        <w:keepNext/>
        <w:numPr>
          <w:ilvl w:val="0"/>
          <w:numId w:val="10"/>
        </w:numPr>
        <w:spacing w:after="0"/>
        <w:jc w:val="both"/>
        <w:rPr>
          <w:rFonts w:ascii="Times New Roman" w:eastAsia="Calibri" w:hAnsi="Times New Roman" w:cs="Times New Roman"/>
          <w:bCs/>
          <w:sz w:val="24"/>
          <w:szCs w:val="24"/>
          <w:lang w:eastAsia="ru-RU"/>
        </w:rPr>
      </w:pPr>
      <w:r w:rsidRPr="00FC3097">
        <w:rPr>
          <w:rFonts w:ascii="Times New Roman" w:eastAsia="Calibri" w:hAnsi="Times New Roman" w:cs="Times New Roman"/>
          <w:bCs/>
          <w:sz w:val="24"/>
          <w:szCs w:val="24"/>
          <w:lang w:eastAsia="ru-RU"/>
        </w:rPr>
        <w:t>Знание  моральных норм на бытовом уровне.</w:t>
      </w:r>
    </w:p>
    <w:p w:rsidR="00A83F9A" w:rsidRPr="00FC3097" w:rsidRDefault="00A83F9A" w:rsidP="00FC3097">
      <w:pPr>
        <w:pStyle w:val="afff4"/>
        <w:keepNext/>
        <w:numPr>
          <w:ilvl w:val="0"/>
          <w:numId w:val="10"/>
        </w:numPr>
        <w:spacing w:after="0"/>
        <w:jc w:val="both"/>
        <w:rPr>
          <w:rFonts w:ascii="Times New Roman" w:eastAsia="Calibri" w:hAnsi="Times New Roman" w:cs="Times New Roman"/>
          <w:bCs/>
          <w:sz w:val="24"/>
          <w:szCs w:val="24"/>
          <w:lang w:eastAsia="ru-RU"/>
        </w:rPr>
      </w:pPr>
      <w:r w:rsidRPr="00FC3097">
        <w:rPr>
          <w:rFonts w:ascii="Times New Roman" w:eastAsia="Calibri" w:hAnsi="Times New Roman" w:cs="Times New Roman"/>
          <w:bCs/>
          <w:sz w:val="24"/>
          <w:szCs w:val="24"/>
          <w:lang w:eastAsia="ru-RU"/>
        </w:rPr>
        <w:t>Этические  чувства — стыда, вины, совести.</w:t>
      </w:r>
    </w:p>
    <w:p w:rsidR="00A83F9A" w:rsidRPr="00FC3097" w:rsidRDefault="00A83F9A" w:rsidP="00FC3097">
      <w:pPr>
        <w:pStyle w:val="afff4"/>
        <w:keepNext/>
        <w:numPr>
          <w:ilvl w:val="0"/>
          <w:numId w:val="10"/>
        </w:numPr>
        <w:autoSpaceDE w:val="0"/>
        <w:autoSpaceDN w:val="0"/>
        <w:adjustRightInd w:val="0"/>
        <w:spacing w:after="0"/>
        <w:jc w:val="both"/>
        <w:textAlignment w:val="center"/>
        <w:rPr>
          <w:rFonts w:ascii="Times New Roman" w:eastAsia="Calibri" w:hAnsi="Times New Roman" w:cs="Times New Roman"/>
          <w:bCs/>
          <w:sz w:val="24"/>
          <w:szCs w:val="24"/>
          <w:lang w:eastAsia="ru-RU"/>
        </w:rPr>
      </w:pPr>
      <w:r w:rsidRPr="00FC3097">
        <w:rPr>
          <w:rFonts w:ascii="Times New Roman" w:eastAsia="Calibri" w:hAnsi="Times New Roman" w:cs="Times New Roman"/>
          <w:bCs/>
          <w:sz w:val="24"/>
          <w:szCs w:val="24"/>
          <w:lang w:eastAsia="ru-RU"/>
        </w:rPr>
        <w:t>Понятие - здоровый образ жизни.</w:t>
      </w:r>
    </w:p>
    <w:p w:rsidR="00A83F9A" w:rsidRPr="00FC3097" w:rsidRDefault="00A83F9A" w:rsidP="00FC3097">
      <w:pPr>
        <w:pStyle w:val="afff4"/>
        <w:keepNext/>
        <w:numPr>
          <w:ilvl w:val="0"/>
          <w:numId w:val="10"/>
        </w:numPr>
        <w:autoSpaceDE w:val="0"/>
        <w:autoSpaceDN w:val="0"/>
        <w:adjustRightInd w:val="0"/>
        <w:spacing w:after="0"/>
        <w:jc w:val="both"/>
        <w:textAlignment w:val="center"/>
        <w:rPr>
          <w:rFonts w:ascii="Times New Roman" w:eastAsia="Calibri" w:hAnsi="Times New Roman" w:cs="Times New Roman"/>
          <w:bCs/>
          <w:sz w:val="24"/>
          <w:szCs w:val="24"/>
          <w:lang w:eastAsia="ru-RU"/>
        </w:rPr>
      </w:pPr>
      <w:r w:rsidRPr="00FC3097">
        <w:rPr>
          <w:rFonts w:ascii="Times New Roman" w:eastAsia="Calibri" w:hAnsi="Times New Roman" w:cs="Times New Roman"/>
          <w:bCs/>
          <w:spacing w:val="-2"/>
          <w:sz w:val="24"/>
          <w:szCs w:val="24"/>
          <w:lang w:eastAsia="ru-RU"/>
        </w:rPr>
        <w:t>Элементарные основы экологической культуры.</w:t>
      </w:r>
    </w:p>
    <w:p w:rsidR="00A83F9A" w:rsidRPr="00FC3097" w:rsidRDefault="00A83F9A" w:rsidP="00FC3097">
      <w:pPr>
        <w:pStyle w:val="afff4"/>
        <w:keepNext/>
        <w:numPr>
          <w:ilvl w:val="0"/>
          <w:numId w:val="10"/>
        </w:numPr>
        <w:autoSpaceDE w:val="0"/>
        <w:autoSpaceDN w:val="0"/>
        <w:adjustRightInd w:val="0"/>
        <w:spacing w:after="0"/>
        <w:jc w:val="both"/>
        <w:textAlignment w:val="center"/>
        <w:rPr>
          <w:rFonts w:ascii="Times New Roman" w:eastAsia="Calibri" w:hAnsi="Times New Roman" w:cs="Times New Roman"/>
          <w:bCs/>
          <w:sz w:val="24"/>
          <w:szCs w:val="24"/>
          <w:lang w:eastAsia="ru-RU"/>
        </w:rPr>
      </w:pPr>
      <w:r w:rsidRPr="00FC3097">
        <w:rPr>
          <w:rFonts w:ascii="Times New Roman" w:eastAsia="Calibri" w:hAnsi="Times New Roman" w:cs="Times New Roman"/>
          <w:bCs/>
          <w:spacing w:val="2"/>
          <w:sz w:val="24"/>
          <w:szCs w:val="24"/>
          <w:lang w:eastAsia="ru-RU"/>
        </w:rPr>
        <w:t xml:space="preserve">Эстетические чувства на основе </w:t>
      </w:r>
      <w:r w:rsidRPr="00FC3097">
        <w:rPr>
          <w:rFonts w:ascii="Times New Roman" w:eastAsia="Calibri" w:hAnsi="Times New Roman" w:cs="Times New Roman"/>
          <w:bCs/>
          <w:sz w:val="24"/>
          <w:szCs w:val="24"/>
          <w:lang w:eastAsia="ru-RU"/>
        </w:rPr>
        <w:t>знакомства с произведениями  детской художественной культуры.</w:t>
      </w:r>
    </w:p>
    <w:p w:rsidR="00A83F9A" w:rsidRPr="008C510B" w:rsidRDefault="00A83F9A" w:rsidP="008C510B">
      <w:pPr>
        <w:keepNext/>
        <w:autoSpaceDE w:val="0"/>
        <w:autoSpaceDN w:val="0"/>
        <w:adjustRightInd w:val="0"/>
        <w:spacing w:after="0"/>
        <w:ind w:left="360"/>
        <w:contextualSpacing/>
        <w:jc w:val="both"/>
        <w:textAlignment w:val="center"/>
        <w:rPr>
          <w:rFonts w:ascii="Times New Roman" w:eastAsia="Calibri" w:hAnsi="Times New Roman" w:cs="Times New Roman"/>
          <w:bCs/>
          <w:iCs/>
          <w:sz w:val="24"/>
          <w:szCs w:val="24"/>
          <w:lang w:eastAsia="ru-RU"/>
        </w:rPr>
      </w:pPr>
    </w:p>
    <w:p w:rsidR="00591F1C" w:rsidRPr="008C510B" w:rsidRDefault="00A83F9A" w:rsidP="00FC3097">
      <w:pPr>
        <w:spacing w:after="0"/>
        <w:jc w:val="both"/>
        <w:rPr>
          <w:rFonts w:ascii="Times New Roman" w:hAnsi="Times New Roman" w:cs="Times New Roman"/>
          <w:sz w:val="24"/>
          <w:szCs w:val="24"/>
        </w:rPr>
      </w:pPr>
      <w:r w:rsidRPr="008C510B">
        <w:rPr>
          <w:rFonts w:ascii="Times New Roman" w:eastAsia="Calibri" w:hAnsi="Times New Roman" w:cs="Times New Roman"/>
          <w:sz w:val="24"/>
          <w:szCs w:val="24"/>
        </w:rPr>
        <w:br w:type="page"/>
      </w:r>
    </w:p>
    <w:sectPr w:rsidR="00591F1C" w:rsidRPr="008C510B" w:rsidSect="008C510B">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charset w:val="59"/>
    <w:family w:val="auto"/>
    <w:pitch w:val="variable"/>
    <w:sig w:usb0="00000000" w:usb1="5000A1FF" w:usb2="00000000" w:usb3="00000000" w:csb0="000001B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NewBaskervilleExpOdC">
    <w:altName w:val="Gabriola"/>
    <w:charset w:val="00"/>
    <w:family w:val="decorative"/>
    <w:pitch w:val="variable"/>
    <w:sig w:usb0="00000003" w:usb1="00000000" w:usb2="00000000" w:usb3="00000000" w:csb0="00000001" w:csb1="00000000"/>
  </w:font>
  <w:font w:name="Calibri Light">
    <w:altName w:val="Arial"/>
    <w:charset w:val="CC"/>
    <w:family w:val="swiss"/>
    <w:pitch w:val="variable"/>
    <w:sig w:usb0="00000000"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Schoolbook">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nsid w:val="00000010"/>
    <w:multiLevelType w:val="singleLevel"/>
    <w:tmpl w:val="00000010"/>
    <w:name w:val="WW8Num18"/>
    <w:lvl w:ilvl="0">
      <w:start w:val="1"/>
      <w:numFmt w:val="decimal"/>
      <w:lvlText w:val="%1)"/>
      <w:lvlJc w:val="left"/>
      <w:pPr>
        <w:tabs>
          <w:tab w:val="num" w:pos="1165"/>
        </w:tabs>
        <w:ind w:left="88" w:firstLine="992"/>
      </w:pPr>
      <w:rPr>
        <w:color w:val="auto"/>
        <w:kern w:val="2"/>
      </w:rPr>
    </w:lvl>
  </w:abstractNum>
  <w:abstractNum w:abstractNumId="2">
    <w:nsid w:val="00000012"/>
    <w:multiLevelType w:val="singleLevel"/>
    <w:tmpl w:val="00000012"/>
    <w:name w:val="WW8Num20"/>
    <w:lvl w:ilvl="0">
      <w:start w:val="1"/>
      <w:numFmt w:val="decimal"/>
      <w:lvlText w:val="%1)"/>
      <w:lvlJc w:val="left"/>
      <w:pPr>
        <w:tabs>
          <w:tab w:val="num" w:pos="4480"/>
        </w:tabs>
        <w:ind w:left="3403" w:firstLine="992"/>
      </w:pPr>
      <w:rPr>
        <w:color w:val="auto"/>
        <w:kern w:val="2"/>
      </w:rPr>
    </w:lvl>
  </w:abstractNum>
  <w:abstractNum w:abstractNumId="3">
    <w:nsid w:val="0E2B28E8"/>
    <w:multiLevelType w:val="hybridMultilevel"/>
    <w:tmpl w:val="2FF67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AC0ED0"/>
    <w:multiLevelType w:val="hybridMultilevel"/>
    <w:tmpl w:val="FE72F35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4050057F"/>
    <w:multiLevelType w:val="hybridMultilevel"/>
    <w:tmpl w:val="296C97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AE54AA5"/>
    <w:multiLevelType w:val="hybridMultilevel"/>
    <w:tmpl w:val="0F1E5924"/>
    <w:lvl w:ilvl="0" w:tplc="04190001">
      <w:start w:val="1"/>
      <w:numFmt w:val="bullet"/>
      <w:lvlText w:val=""/>
      <w:lvlJc w:val="left"/>
      <w:pPr>
        <w:ind w:left="1174" w:hanging="360"/>
      </w:pPr>
      <w:rPr>
        <w:rFonts w:ascii="Symbol" w:hAnsi="Symbol"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hint="default"/>
      </w:rPr>
    </w:lvl>
  </w:abstractNum>
  <w:num w:numId="1">
    <w:abstractNumId w:val="5"/>
  </w:num>
  <w:num w:numId="2">
    <w:abstractNumId w:val="5"/>
  </w:num>
  <w:num w:numId="3">
    <w:abstractNumId w:val="6"/>
  </w:num>
  <w:num w:numId="4">
    <w:abstractNumId w:val="6"/>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3C00"/>
    <w:rsid w:val="00117BF6"/>
    <w:rsid w:val="001600BB"/>
    <w:rsid w:val="00323C00"/>
    <w:rsid w:val="00591F1C"/>
    <w:rsid w:val="005E1C1B"/>
    <w:rsid w:val="008C510B"/>
    <w:rsid w:val="00A83F9A"/>
    <w:rsid w:val="00C626DB"/>
    <w:rsid w:val="00FC30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0BB"/>
  </w:style>
  <w:style w:type="paragraph" w:styleId="1">
    <w:name w:val="heading 1"/>
    <w:basedOn w:val="a"/>
    <w:next w:val="a"/>
    <w:link w:val="10"/>
    <w:uiPriority w:val="1"/>
    <w:qFormat/>
    <w:rsid w:val="00A83F9A"/>
    <w:pPr>
      <w:keepNext/>
      <w:keepLines/>
      <w:spacing w:before="480" w:after="0" w:line="360" w:lineRule="auto"/>
      <w:outlineLvl w:val="0"/>
    </w:pPr>
    <w:rPr>
      <w:rFonts w:ascii="Cambria" w:eastAsia="Times New Roman" w:hAnsi="Cambria" w:cs="Times New Roman"/>
      <w:b/>
      <w:bCs/>
      <w:color w:val="365F91" w:themeColor="accent1" w:themeShade="BF"/>
      <w:sz w:val="28"/>
      <w:szCs w:val="28"/>
    </w:rPr>
  </w:style>
  <w:style w:type="paragraph" w:styleId="2">
    <w:name w:val="heading 2"/>
    <w:basedOn w:val="a"/>
    <w:next w:val="a"/>
    <w:link w:val="20"/>
    <w:uiPriority w:val="1"/>
    <w:semiHidden/>
    <w:unhideWhenUsed/>
    <w:qFormat/>
    <w:rsid w:val="00A83F9A"/>
    <w:pPr>
      <w:keepNext/>
      <w:keepLines/>
      <w:spacing w:before="200" w:after="0" w:line="360" w:lineRule="auto"/>
      <w:outlineLvl w:val="1"/>
    </w:pPr>
    <w:rPr>
      <w:rFonts w:ascii="Cambria" w:eastAsia="Times New Roman" w:hAnsi="Cambria" w:cs="Times New Roman"/>
      <w:b/>
      <w:bCs/>
      <w:color w:val="4F81BD" w:themeColor="accent1"/>
      <w:sz w:val="26"/>
      <w:szCs w:val="26"/>
    </w:rPr>
  </w:style>
  <w:style w:type="paragraph" w:styleId="3">
    <w:name w:val="heading 3"/>
    <w:basedOn w:val="a"/>
    <w:next w:val="a"/>
    <w:link w:val="30"/>
    <w:semiHidden/>
    <w:unhideWhenUsed/>
    <w:qFormat/>
    <w:rsid w:val="00A83F9A"/>
    <w:pPr>
      <w:keepNext/>
      <w:keepLines/>
      <w:spacing w:before="200" w:after="0" w:line="360" w:lineRule="auto"/>
      <w:outlineLvl w:val="2"/>
    </w:pPr>
    <w:rPr>
      <w:rFonts w:ascii="Cambria" w:eastAsia="Times New Roman" w:hAnsi="Cambria" w:cs="Times New Roman"/>
      <w:b/>
      <w:bCs/>
      <w:color w:val="4F81BD" w:themeColor="accent1"/>
    </w:rPr>
  </w:style>
  <w:style w:type="paragraph" w:styleId="4">
    <w:name w:val="heading 4"/>
    <w:basedOn w:val="a"/>
    <w:next w:val="a"/>
    <w:link w:val="40"/>
    <w:semiHidden/>
    <w:unhideWhenUsed/>
    <w:qFormat/>
    <w:rsid w:val="00A83F9A"/>
    <w:pPr>
      <w:keepNext/>
      <w:keepLines/>
      <w:spacing w:before="200" w:after="0" w:line="360" w:lineRule="auto"/>
      <w:outlineLvl w:val="3"/>
    </w:pPr>
    <w:rPr>
      <w:rFonts w:ascii="Cambria" w:eastAsia="Times New Roman" w:hAnsi="Cambria" w:cs="Times New Roman"/>
      <w:b/>
      <w:bCs/>
      <w:i/>
      <w:iCs/>
      <w:color w:val="4F81BD" w:themeColor="accent1"/>
    </w:rPr>
  </w:style>
  <w:style w:type="paragraph" w:styleId="5">
    <w:name w:val="heading 5"/>
    <w:basedOn w:val="a"/>
    <w:next w:val="a"/>
    <w:link w:val="50"/>
    <w:semiHidden/>
    <w:unhideWhenUsed/>
    <w:qFormat/>
    <w:rsid w:val="00A83F9A"/>
    <w:pPr>
      <w:keepNext/>
      <w:keepLines/>
      <w:spacing w:before="200" w:after="0" w:line="360" w:lineRule="auto"/>
      <w:outlineLvl w:val="4"/>
    </w:pPr>
    <w:rPr>
      <w:rFonts w:ascii="Cambria" w:eastAsia="Times New Roman" w:hAnsi="Cambria" w:cs="Times New Roman"/>
      <w:color w:val="243F60" w:themeColor="accent1" w:themeShade="7F"/>
    </w:rPr>
  </w:style>
  <w:style w:type="paragraph" w:styleId="6">
    <w:name w:val="heading 6"/>
    <w:basedOn w:val="a"/>
    <w:next w:val="a"/>
    <w:link w:val="60"/>
    <w:semiHidden/>
    <w:unhideWhenUsed/>
    <w:qFormat/>
    <w:rsid w:val="00A83F9A"/>
    <w:pPr>
      <w:keepNext/>
      <w:keepLines/>
      <w:spacing w:before="200" w:after="0" w:line="360" w:lineRule="auto"/>
      <w:outlineLvl w:val="5"/>
    </w:pPr>
    <w:rPr>
      <w:rFonts w:ascii="Cambria" w:eastAsia="Times New Roman" w:hAnsi="Cambria" w:cs="Times New Roman"/>
      <w:i/>
      <w:iCs/>
      <w:color w:val="243F60" w:themeColor="accent1" w:themeShade="7F"/>
    </w:rPr>
  </w:style>
  <w:style w:type="paragraph" w:styleId="7">
    <w:name w:val="heading 7"/>
    <w:basedOn w:val="a"/>
    <w:next w:val="a"/>
    <w:link w:val="70"/>
    <w:semiHidden/>
    <w:unhideWhenUsed/>
    <w:qFormat/>
    <w:rsid w:val="00A83F9A"/>
    <w:pPr>
      <w:keepNext/>
      <w:keepLines/>
      <w:spacing w:before="200" w:after="0" w:line="360"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A83F9A"/>
    <w:pPr>
      <w:keepNext/>
      <w:keepLines/>
      <w:spacing w:before="200" w:after="0" w:line="360"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A83F9A"/>
    <w:pPr>
      <w:keepNext/>
      <w:keepLines/>
      <w:spacing w:before="200" w:after="0" w:line="36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3F9A"/>
    <w:rPr>
      <w:rFonts w:ascii="Cambria" w:eastAsia="Times New Roman" w:hAnsi="Cambria" w:cs="Times New Roman"/>
      <w:b/>
      <w:bCs/>
      <w:color w:val="365F91" w:themeColor="accent1" w:themeShade="BF"/>
      <w:sz w:val="28"/>
      <w:szCs w:val="28"/>
    </w:rPr>
  </w:style>
  <w:style w:type="character" w:customStyle="1" w:styleId="20">
    <w:name w:val="Заголовок 2 Знак"/>
    <w:basedOn w:val="a0"/>
    <w:link w:val="2"/>
    <w:uiPriority w:val="1"/>
    <w:semiHidden/>
    <w:rsid w:val="00A83F9A"/>
    <w:rPr>
      <w:rFonts w:ascii="Cambria" w:eastAsia="Times New Roman" w:hAnsi="Cambria" w:cs="Times New Roman"/>
      <w:b/>
      <w:bCs/>
      <w:color w:val="4F81BD" w:themeColor="accent1"/>
      <w:sz w:val="26"/>
      <w:szCs w:val="26"/>
    </w:rPr>
  </w:style>
  <w:style w:type="character" w:customStyle="1" w:styleId="30">
    <w:name w:val="Заголовок 3 Знак"/>
    <w:basedOn w:val="a0"/>
    <w:link w:val="3"/>
    <w:semiHidden/>
    <w:rsid w:val="00A83F9A"/>
    <w:rPr>
      <w:rFonts w:ascii="Cambria" w:eastAsia="Times New Roman" w:hAnsi="Cambria" w:cs="Times New Roman"/>
      <w:b/>
      <w:bCs/>
      <w:color w:val="4F81BD" w:themeColor="accent1"/>
    </w:rPr>
  </w:style>
  <w:style w:type="character" w:customStyle="1" w:styleId="40">
    <w:name w:val="Заголовок 4 Знак"/>
    <w:basedOn w:val="a0"/>
    <w:link w:val="4"/>
    <w:semiHidden/>
    <w:rsid w:val="00A83F9A"/>
    <w:rPr>
      <w:rFonts w:ascii="Cambria" w:eastAsia="Times New Roman" w:hAnsi="Cambria" w:cs="Times New Roman"/>
      <w:b/>
      <w:bCs/>
      <w:i/>
      <w:iCs/>
      <w:color w:val="4F81BD" w:themeColor="accent1"/>
    </w:rPr>
  </w:style>
  <w:style w:type="character" w:customStyle="1" w:styleId="50">
    <w:name w:val="Заголовок 5 Знак"/>
    <w:basedOn w:val="a0"/>
    <w:link w:val="5"/>
    <w:semiHidden/>
    <w:rsid w:val="00A83F9A"/>
    <w:rPr>
      <w:rFonts w:ascii="Cambria" w:eastAsia="Times New Roman" w:hAnsi="Cambria" w:cs="Times New Roman"/>
      <w:color w:val="243F60" w:themeColor="accent1" w:themeShade="7F"/>
    </w:rPr>
  </w:style>
  <w:style w:type="character" w:customStyle="1" w:styleId="60">
    <w:name w:val="Заголовок 6 Знак"/>
    <w:basedOn w:val="a0"/>
    <w:link w:val="6"/>
    <w:semiHidden/>
    <w:rsid w:val="00A83F9A"/>
    <w:rPr>
      <w:rFonts w:ascii="Cambria" w:eastAsia="Times New Roman" w:hAnsi="Cambria" w:cs="Times New Roman"/>
      <w:i/>
      <w:iCs/>
      <w:color w:val="243F60" w:themeColor="accent1" w:themeShade="7F"/>
    </w:rPr>
  </w:style>
  <w:style w:type="character" w:customStyle="1" w:styleId="70">
    <w:name w:val="Заголовок 7 Знак"/>
    <w:basedOn w:val="a0"/>
    <w:link w:val="7"/>
    <w:semiHidden/>
    <w:rsid w:val="00A83F9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semiHidden/>
    <w:rsid w:val="00A83F9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semiHidden/>
    <w:rsid w:val="00A83F9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A83F9A"/>
  </w:style>
  <w:style w:type="character" w:styleId="a3">
    <w:name w:val="Hyperlink"/>
    <w:basedOn w:val="a0"/>
    <w:uiPriority w:val="99"/>
    <w:semiHidden/>
    <w:unhideWhenUsed/>
    <w:rsid w:val="00A83F9A"/>
    <w:rPr>
      <w:color w:val="0000FF" w:themeColor="hyperlink"/>
      <w:u w:val="single"/>
    </w:rPr>
  </w:style>
  <w:style w:type="character" w:styleId="a4">
    <w:name w:val="FollowedHyperlink"/>
    <w:basedOn w:val="a0"/>
    <w:uiPriority w:val="99"/>
    <w:semiHidden/>
    <w:unhideWhenUsed/>
    <w:rsid w:val="00A83F9A"/>
    <w:rPr>
      <w:color w:val="800080" w:themeColor="followedHyperlink"/>
      <w:u w:val="single"/>
    </w:rPr>
  </w:style>
  <w:style w:type="character" w:customStyle="1" w:styleId="a5">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6"/>
    <w:semiHidden/>
    <w:locked/>
    <w:rsid w:val="00A83F9A"/>
    <w:rPr>
      <w:rFonts w:ascii="Times" w:eastAsia="Times New Roman" w:hAnsi="Times" w:cs="Times New Roman"/>
      <w:sz w:val="20"/>
      <w:szCs w:val="20"/>
      <w:lang w:eastAsia="ru-RU"/>
    </w:rPr>
  </w:style>
  <w:style w:type="paragraph" w:styleId="a6">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1"/>
    <w:next w:val="a"/>
    <w:link w:val="a5"/>
    <w:autoRedefine/>
    <w:semiHidden/>
    <w:unhideWhenUsed/>
    <w:qFormat/>
    <w:rsid w:val="00A83F9A"/>
    <w:pPr>
      <w:outlineLvl w:val="9"/>
    </w:pPr>
    <w:rPr>
      <w:rFonts w:ascii="Times" w:hAnsi="Times"/>
      <w:b w:val="0"/>
      <w:bCs w:val="0"/>
      <w:color w:val="auto"/>
      <w:sz w:val="20"/>
      <w:szCs w:val="20"/>
      <w:lang w:eastAsia="ru-RU"/>
    </w:rPr>
  </w:style>
  <w:style w:type="character" w:customStyle="1" w:styleId="a7">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8"/>
    <w:semiHidden/>
    <w:locked/>
    <w:rsid w:val="00A83F9A"/>
    <w:rPr>
      <w:rFonts w:ascii="Calibri" w:eastAsia="Arial Unicode MS" w:hAnsi="Calibri" w:cs="Calibri"/>
      <w:color w:val="00000A"/>
      <w:kern w:val="2"/>
      <w:sz w:val="24"/>
      <w:szCs w:val="24"/>
      <w:lang w:eastAsia="ru-RU"/>
    </w:rPr>
  </w:style>
  <w:style w:type="paragraph" w:styleId="a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7"/>
    <w:semiHidden/>
    <w:unhideWhenUsed/>
    <w:qFormat/>
    <w:rsid w:val="00A83F9A"/>
    <w:pPr>
      <w:spacing w:after="0" w:line="240" w:lineRule="auto"/>
    </w:pPr>
    <w:rPr>
      <w:rFonts w:ascii="Calibri" w:eastAsia="Arial Unicode MS" w:hAnsi="Calibri" w:cs="Calibri"/>
      <w:color w:val="00000A"/>
      <w:kern w:val="2"/>
      <w:sz w:val="24"/>
      <w:szCs w:val="24"/>
      <w:lang w:eastAsia="ru-RU"/>
    </w:rPr>
  </w:style>
  <w:style w:type="character" w:customStyle="1" w:styleId="12">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A83F9A"/>
    <w:rPr>
      <w:sz w:val="20"/>
      <w:szCs w:val="20"/>
    </w:rPr>
  </w:style>
  <w:style w:type="character" w:customStyle="1" w:styleId="a9">
    <w:name w:val="Текст примечания Знак"/>
    <w:basedOn w:val="a0"/>
    <w:link w:val="aa"/>
    <w:uiPriority w:val="99"/>
    <w:semiHidden/>
    <w:locked/>
    <w:rsid w:val="00A83F9A"/>
    <w:rPr>
      <w:sz w:val="20"/>
      <w:szCs w:val="20"/>
    </w:rPr>
  </w:style>
  <w:style w:type="character" w:customStyle="1" w:styleId="ab">
    <w:name w:val="Верхний колонтитул Знак"/>
    <w:aliases w:val="Header Char Знак"/>
    <w:basedOn w:val="a0"/>
    <w:link w:val="ac"/>
    <w:uiPriority w:val="99"/>
    <w:semiHidden/>
    <w:locked/>
    <w:rsid w:val="00A83F9A"/>
    <w:rPr>
      <w:rFonts w:ascii="Times New Roman" w:eastAsia="Times New Roman" w:hAnsi="Times New Roman" w:cs="Times New Roman"/>
      <w:sz w:val="24"/>
      <w:szCs w:val="24"/>
      <w:lang w:eastAsia="ru-RU"/>
    </w:rPr>
  </w:style>
  <w:style w:type="paragraph" w:styleId="ac">
    <w:name w:val="header"/>
    <w:aliases w:val="Header Char"/>
    <w:basedOn w:val="a"/>
    <w:link w:val="ab"/>
    <w:uiPriority w:val="99"/>
    <w:semiHidden/>
    <w:unhideWhenUsed/>
    <w:qFormat/>
    <w:rsid w:val="00A83F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3">
    <w:name w:val="Верхний колонтитул Знак1"/>
    <w:aliases w:val="Header Char Знак1"/>
    <w:basedOn w:val="a0"/>
    <w:uiPriority w:val="99"/>
    <w:semiHidden/>
    <w:rsid w:val="00A83F9A"/>
  </w:style>
  <w:style w:type="character" w:customStyle="1" w:styleId="ad">
    <w:name w:val="Нижний колонтитул Знак"/>
    <w:basedOn w:val="a0"/>
    <w:link w:val="ae"/>
    <w:uiPriority w:val="99"/>
    <w:semiHidden/>
    <w:locked/>
    <w:rsid w:val="00A83F9A"/>
    <w:rPr>
      <w:rFonts w:ascii="Times New Roman" w:eastAsia="Times New Roman" w:hAnsi="Times New Roman" w:cs="Times New Roman"/>
      <w:sz w:val="24"/>
      <w:szCs w:val="24"/>
      <w:lang w:eastAsia="ru-RU"/>
    </w:rPr>
  </w:style>
  <w:style w:type="character" w:customStyle="1" w:styleId="af">
    <w:name w:val="Название Знак"/>
    <w:basedOn w:val="a0"/>
    <w:link w:val="af0"/>
    <w:uiPriority w:val="10"/>
    <w:locked/>
    <w:rsid w:val="00A83F9A"/>
    <w:rPr>
      <w:rFonts w:ascii="Cambria" w:eastAsia="Times New Roman" w:hAnsi="Cambria" w:cs="Times New Roman"/>
      <w:color w:val="17365D" w:themeColor="text2" w:themeShade="BF"/>
      <w:spacing w:val="5"/>
      <w:kern w:val="28"/>
      <w:sz w:val="52"/>
      <w:szCs w:val="52"/>
    </w:rPr>
  </w:style>
  <w:style w:type="character" w:customStyle="1" w:styleId="af1">
    <w:name w:val="Основной текст Знак"/>
    <w:basedOn w:val="a0"/>
    <w:link w:val="af2"/>
    <w:uiPriority w:val="99"/>
    <w:semiHidden/>
    <w:locked/>
    <w:rsid w:val="00A83F9A"/>
    <w:rPr>
      <w:rFonts w:ascii="Times New Roman" w:eastAsia="Times New Roman" w:hAnsi="Times New Roman" w:cs="Times New Roman"/>
      <w:b/>
      <w:bCs/>
      <w:sz w:val="24"/>
      <w:szCs w:val="24"/>
      <w:lang w:eastAsia="ru-RU"/>
    </w:rPr>
  </w:style>
  <w:style w:type="character" w:customStyle="1" w:styleId="af3">
    <w:name w:val="Основной текст с отступом Знак"/>
    <w:basedOn w:val="a0"/>
    <w:link w:val="af4"/>
    <w:uiPriority w:val="99"/>
    <w:semiHidden/>
    <w:locked/>
    <w:rsid w:val="00A83F9A"/>
  </w:style>
  <w:style w:type="character" w:customStyle="1" w:styleId="af5">
    <w:name w:val="Подзаголовок Знак"/>
    <w:basedOn w:val="a0"/>
    <w:link w:val="af6"/>
    <w:uiPriority w:val="11"/>
    <w:locked/>
    <w:rsid w:val="00A83F9A"/>
    <w:rPr>
      <w:rFonts w:ascii="Cambria" w:eastAsia="Times New Roman" w:hAnsi="Cambria" w:cs="Times New Roman"/>
      <w:i/>
      <w:iCs/>
      <w:color w:val="4F81BD" w:themeColor="accent1"/>
      <w:spacing w:val="15"/>
      <w:sz w:val="24"/>
      <w:szCs w:val="24"/>
    </w:rPr>
  </w:style>
  <w:style w:type="character" w:customStyle="1" w:styleId="21">
    <w:name w:val="Основной текст 2 Знак"/>
    <w:basedOn w:val="a0"/>
    <w:link w:val="22"/>
    <w:semiHidden/>
    <w:locked/>
    <w:rsid w:val="00A83F9A"/>
    <w:rPr>
      <w:rFonts w:ascii="Calibri" w:eastAsia="Times New Roman" w:hAnsi="Calibri" w:cs="Times New Roman"/>
      <w:sz w:val="20"/>
      <w:szCs w:val="20"/>
      <w:lang w:eastAsia="ru-RU"/>
    </w:rPr>
  </w:style>
  <w:style w:type="character" w:customStyle="1" w:styleId="31">
    <w:name w:val="Основной текст 3 Знак"/>
    <w:basedOn w:val="a0"/>
    <w:link w:val="32"/>
    <w:uiPriority w:val="99"/>
    <w:semiHidden/>
    <w:locked/>
    <w:rsid w:val="00A83F9A"/>
    <w:rPr>
      <w:rFonts w:ascii="Times New Roman" w:eastAsia="Times New Roman" w:hAnsi="Times New Roman" w:cs="Times New Roman"/>
      <w:sz w:val="16"/>
      <w:szCs w:val="16"/>
      <w:lang w:eastAsia="ru-RU"/>
    </w:rPr>
  </w:style>
  <w:style w:type="character" w:customStyle="1" w:styleId="23">
    <w:name w:val="Основной текст с отступом 2 Знак"/>
    <w:basedOn w:val="a0"/>
    <w:link w:val="24"/>
    <w:semiHidden/>
    <w:locked/>
    <w:rsid w:val="00A83F9A"/>
    <w:rPr>
      <w:rFonts w:ascii="Arial" w:eastAsia="Times New Roman" w:hAnsi="Arial" w:cs="Arial"/>
      <w:sz w:val="28"/>
      <w:szCs w:val="24"/>
      <w:lang w:eastAsia="ru-RU"/>
    </w:rPr>
  </w:style>
  <w:style w:type="character" w:customStyle="1" w:styleId="af7">
    <w:name w:val="Схема документа Знак"/>
    <w:basedOn w:val="a0"/>
    <w:link w:val="af8"/>
    <w:uiPriority w:val="99"/>
    <w:semiHidden/>
    <w:locked/>
    <w:rsid w:val="00A83F9A"/>
    <w:rPr>
      <w:rFonts w:ascii="Tahoma" w:eastAsia="Times New Roman" w:hAnsi="Tahoma" w:cs="Tahoma"/>
      <w:sz w:val="16"/>
      <w:szCs w:val="16"/>
      <w:lang w:eastAsia="ru-RU"/>
    </w:rPr>
  </w:style>
  <w:style w:type="character" w:customStyle="1" w:styleId="af9">
    <w:name w:val="Текст Знак"/>
    <w:basedOn w:val="a0"/>
    <w:link w:val="afa"/>
    <w:semiHidden/>
    <w:locked/>
    <w:rsid w:val="00A83F9A"/>
    <w:rPr>
      <w:rFonts w:ascii="Courier New" w:eastAsia="Times New Roman" w:hAnsi="Courier New" w:cs="Courier New"/>
      <w:sz w:val="20"/>
      <w:szCs w:val="20"/>
      <w:lang w:eastAsia="ru-RU"/>
    </w:rPr>
  </w:style>
  <w:style w:type="paragraph" w:styleId="aa">
    <w:name w:val="annotation text"/>
    <w:basedOn w:val="a"/>
    <w:link w:val="a9"/>
    <w:uiPriority w:val="99"/>
    <w:semiHidden/>
    <w:unhideWhenUsed/>
    <w:rsid w:val="00A83F9A"/>
    <w:pPr>
      <w:spacing w:after="120" w:line="240" w:lineRule="auto"/>
    </w:pPr>
    <w:rPr>
      <w:sz w:val="20"/>
      <w:szCs w:val="20"/>
    </w:rPr>
  </w:style>
  <w:style w:type="character" w:customStyle="1" w:styleId="14">
    <w:name w:val="Текст примечания Знак1"/>
    <w:basedOn w:val="a0"/>
    <w:uiPriority w:val="99"/>
    <w:semiHidden/>
    <w:rsid w:val="00A83F9A"/>
    <w:rPr>
      <w:sz w:val="20"/>
      <w:szCs w:val="20"/>
    </w:rPr>
  </w:style>
  <w:style w:type="character" w:customStyle="1" w:styleId="afb">
    <w:name w:val="Тема примечания Знак"/>
    <w:basedOn w:val="a9"/>
    <w:link w:val="afc"/>
    <w:uiPriority w:val="99"/>
    <w:semiHidden/>
    <w:locked/>
    <w:rsid w:val="00A83F9A"/>
    <w:rPr>
      <w:b/>
      <w:bCs/>
      <w:sz w:val="20"/>
      <w:szCs w:val="20"/>
    </w:rPr>
  </w:style>
  <w:style w:type="character" w:customStyle="1" w:styleId="afd">
    <w:name w:val="Текст выноски Знак"/>
    <w:basedOn w:val="a0"/>
    <w:link w:val="afe"/>
    <w:uiPriority w:val="99"/>
    <w:semiHidden/>
    <w:locked/>
    <w:rsid w:val="00A83F9A"/>
    <w:rPr>
      <w:rFonts w:ascii="Lucida Grande CY" w:eastAsia="Times New Roman" w:hAnsi="Lucida Grande CY" w:cs="Lucida Grande CY"/>
      <w:sz w:val="18"/>
      <w:szCs w:val="18"/>
      <w:lang w:eastAsia="ru-RU"/>
    </w:rPr>
  </w:style>
  <w:style w:type="character" w:customStyle="1" w:styleId="aff">
    <w:name w:val="Без интервала Знак"/>
    <w:aliases w:val="основа Знак"/>
    <w:basedOn w:val="a0"/>
    <w:link w:val="aff0"/>
    <w:uiPriority w:val="99"/>
    <w:locked/>
    <w:rsid w:val="00A83F9A"/>
  </w:style>
  <w:style w:type="paragraph" w:styleId="aff0">
    <w:name w:val="No Spacing"/>
    <w:aliases w:val="основа"/>
    <w:link w:val="aff"/>
    <w:uiPriority w:val="99"/>
    <w:qFormat/>
    <w:rsid w:val="00A83F9A"/>
    <w:pPr>
      <w:spacing w:after="0" w:line="360" w:lineRule="auto"/>
    </w:pPr>
  </w:style>
  <w:style w:type="character" w:customStyle="1" w:styleId="25">
    <w:name w:val="Цитата 2 Знак"/>
    <w:basedOn w:val="a0"/>
    <w:link w:val="26"/>
    <w:uiPriority w:val="29"/>
    <w:locked/>
    <w:rsid w:val="00A83F9A"/>
    <w:rPr>
      <w:i/>
      <w:iCs/>
      <w:color w:val="000000" w:themeColor="text1"/>
    </w:rPr>
  </w:style>
  <w:style w:type="character" w:customStyle="1" w:styleId="aff1">
    <w:name w:val="Выделенная цитата Знак"/>
    <w:basedOn w:val="a0"/>
    <w:link w:val="aff2"/>
    <w:uiPriority w:val="30"/>
    <w:locked/>
    <w:rsid w:val="00A83F9A"/>
    <w:rPr>
      <w:b/>
      <w:bCs/>
      <w:i/>
      <w:iCs/>
      <w:color w:val="4F81BD" w:themeColor="accent1"/>
    </w:rPr>
  </w:style>
  <w:style w:type="paragraph" w:customStyle="1" w:styleId="14TexstOSNOVA1012">
    <w:name w:val="14TexstOSNOVA_10/12"/>
    <w:basedOn w:val="a"/>
    <w:qFormat/>
    <w:rsid w:val="00A83F9A"/>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eastAsia="ru-RU"/>
    </w:rPr>
  </w:style>
  <w:style w:type="character" w:customStyle="1" w:styleId="aff3">
    <w:name w:val="Основной Знак"/>
    <w:link w:val="aff4"/>
    <w:locked/>
    <w:rsid w:val="00A83F9A"/>
    <w:rPr>
      <w:rFonts w:ascii="NewtonCSanPin" w:eastAsia="Times New Roman" w:hAnsi="NewtonCSanPin" w:cs="NewtonCSanPin"/>
      <w:color w:val="000000"/>
      <w:sz w:val="21"/>
      <w:szCs w:val="21"/>
      <w:lang w:eastAsia="ru-RU"/>
    </w:rPr>
  </w:style>
  <w:style w:type="paragraph" w:customStyle="1" w:styleId="aff4">
    <w:name w:val="Основной"/>
    <w:basedOn w:val="a"/>
    <w:link w:val="aff3"/>
    <w:qFormat/>
    <w:rsid w:val="00A83F9A"/>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lang w:eastAsia="ru-RU"/>
    </w:rPr>
  </w:style>
  <w:style w:type="paragraph" w:customStyle="1" w:styleId="aff5">
    <w:name w:val="Буллит"/>
    <w:basedOn w:val="aff4"/>
    <w:qFormat/>
    <w:rsid w:val="00A83F9A"/>
    <w:pPr>
      <w:ind w:firstLine="244"/>
    </w:pPr>
  </w:style>
  <w:style w:type="paragraph" w:customStyle="1" w:styleId="41">
    <w:name w:val="Заг 4"/>
    <w:basedOn w:val="a"/>
    <w:qFormat/>
    <w:rsid w:val="00A83F9A"/>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paragraph" w:customStyle="1" w:styleId="aff6">
    <w:name w:val="Сноска"/>
    <w:basedOn w:val="aff4"/>
    <w:qFormat/>
    <w:rsid w:val="00A83F9A"/>
    <w:pPr>
      <w:spacing w:line="174" w:lineRule="atLeast"/>
    </w:pPr>
    <w:rPr>
      <w:sz w:val="17"/>
      <w:szCs w:val="17"/>
    </w:rPr>
  </w:style>
  <w:style w:type="paragraph" w:customStyle="1" w:styleId="xl69">
    <w:name w:val="xl69"/>
    <w:basedOn w:val="a"/>
    <w:qFormat/>
    <w:rsid w:val="00A83F9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аголовок столбца"/>
    <w:basedOn w:val="a"/>
    <w:qFormat/>
    <w:rsid w:val="00A83F9A"/>
    <w:pPr>
      <w:suppressAutoHyphens/>
      <w:spacing w:after="120"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A83F9A"/>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A83F9A"/>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A83F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10">
    <w:name w:val="Основной текст с отступом 21"/>
    <w:basedOn w:val="a"/>
    <w:qFormat/>
    <w:rsid w:val="00A83F9A"/>
    <w:pPr>
      <w:widowControl w:val="0"/>
      <w:suppressAutoHyphens/>
      <w:spacing w:after="0" w:line="240" w:lineRule="auto"/>
      <w:ind w:firstLine="706"/>
      <w:jc w:val="both"/>
    </w:pPr>
    <w:rPr>
      <w:rFonts w:ascii="Arial" w:eastAsia="Arial Unicode MS" w:hAnsi="Arial" w:cs="Arial"/>
      <w:kern w:val="2"/>
      <w:sz w:val="28"/>
      <w:szCs w:val="28"/>
      <w:lang w:eastAsia="ar-SA"/>
    </w:rPr>
  </w:style>
  <w:style w:type="paragraph" w:customStyle="1" w:styleId="c7">
    <w:name w:val="c7"/>
    <w:basedOn w:val="a"/>
    <w:qFormat/>
    <w:rsid w:val="00A83F9A"/>
    <w:pPr>
      <w:spacing w:before="90" w:after="90" w:line="240" w:lineRule="auto"/>
    </w:pPr>
    <w:rPr>
      <w:rFonts w:ascii="Times New Roman" w:eastAsia="Times New Roman" w:hAnsi="Times New Roman" w:cs="Times New Roman"/>
      <w:sz w:val="24"/>
      <w:szCs w:val="24"/>
      <w:lang w:eastAsia="ru-RU"/>
    </w:rPr>
  </w:style>
  <w:style w:type="paragraph" w:customStyle="1" w:styleId="c3">
    <w:name w:val="c3"/>
    <w:basedOn w:val="a"/>
    <w:qFormat/>
    <w:rsid w:val="00A83F9A"/>
    <w:pPr>
      <w:spacing w:before="90" w:after="90" w:line="240" w:lineRule="auto"/>
    </w:pPr>
    <w:rPr>
      <w:rFonts w:ascii="Times New Roman" w:eastAsia="Times New Roman" w:hAnsi="Times New Roman" w:cs="Times New Roman"/>
      <w:sz w:val="24"/>
      <w:szCs w:val="24"/>
      <w:lang w:eastAsia="ru-RU"/>
    </w:rPr>
  </w:style>
  <w:style w:type="paragraph" w:customStyle="1" w:styleId="ParagraphStyle">
    <w:name w:val="Paragraph Style"/>
    <w:qFormat/>
    <w:rsid w:val="00A83F9A"/>
    <w:pPr>
      <w:autoSpaceDE w:val="0"/>
      <w:autoSpaceDN w:val="0"/>
      <w:adjustRightInd w:val="0"/>
      <w:spacing w:after="0" w:line="240" w:lineRule="auto"/>
    </w:pPr>
    <w:rPr>
      <w:rFonts w:ascii="Arial" w:eastAsia="Calibri" w:hAnsi="Arial" w:cs="Arial"/>
      <w:sz w:val="24"/>
      <w:szCs w:val="24"/>
    </w:rPr>
  </w:style>
  <w:style w:type="paragraph" w:customStyle="1" w:styleId="c5">
    <w:name w:val="c5"/>
    <w:basedOn w:val="a"/>
    <w:qFormat/>
    <w:rsid w:val="00A83F9A"/>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A83F9A"/>
    <w:pPr>
      <w:autoSpaceDE w:val="0"/>
      <w:autoSpaceDN w:val="0"/>
      <w:adjustRightInd w:val="0"/>
      <w:spacing w:after="0" w:line="240" w:lineRule="auto"/>
      <w:jc w:val="center"/>
    </w:pPr>
    <w:rPr>
      <w:rFonts w:ascii="Arial" w:eastAsia="Calibri" w:hAnsi="Arial" w:cs="Arial"/>
      <w:sz w:val="24"/>
      <w:szCs w:val="24"/>
    </w:rPr>
  </w:style>
  <w:style w:type="paragraph" w:customStyle="1" w:styleId="15">
    <w:name w:val="Без интервала1"/>
    <w:qFormat/>
    <w:rsid w:val="00A83F9A"/>
    <w:pPr>
      <w:suppressAutoHyphens/>
      <w:spacing w:after="0" w:line="240" w:lineRule="auto"/>
    </w:pPr>
    <w:rPr>
      <w:rFonts w:ascii="Calibri" w:eastAsia="Calibri" w:hAnsi="Calibri" w:cs="Calibri"/>
      <w:lang w:eastAsia="ar-SA"/>
    </w:rPr>
  </w:style>
  <w:style w:type="paragraph" w:customStyle="1" w:styleId="razdel">
    <w:name w:val="razdel"/>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c12">
    <w:name w:val="c38 c0 c12"/>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Новый"/>
    <w:basedOn w:val="a"/>
    <w:qFormat/>
    <w:rsid w:val="00A83F9A"/>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27">
    <w:name w:val="Без интервала2"/>
    <w:qFormat/>
    <w:rsid w:val="00A83F9A"/>
    <w:pPr>
      <w:spacing w:after="0" w:line="240" w:lineRule="auto"/>
    </w:pPr>
    <w:rPr>
      <w:rFonts w:ascii="Calibri" w:eastAsia="Times New Roman" w:hAnsi="Calibri" w:cs="Times New Roman"/>
    </w:rPr>
  </w:style>
  <w:style w:type="paragraph" w:customStyle="1" w:styleId="33">
    <w:name w:val="Заг 3"/>
    <w:basedOn w:val="a"/>
    <w:qFormat/>
    <w:rsid w:val="00A83F9A"/>
    <w:pPr>
      <w:keepNext/>
      <w:autoSpaceDE w:val="0"/>
      <w:autoSpaceDN w:val="0"/>
      <w:adjustRightInd w:val="0"/>
      <w:spacing w:before="255" w:after="113" w:line="240" w:lineRule="atLeast"/>
      <w:jc w:val="center"/>
    </w:pPr>
    <w:rPr>
      <w:rFonts w:ascii="PragmaticaC" w:eastAsia="Times New Roman" w:hAnsi="PragmaticaC" w:cs="PragmaticaC"/>
      <w:b/>
      <w:bCs/>
      <w:i/>
      <w:iCs/>
      <w:color w:val="000000"/>
      <w:sz w:val="23"/>
      <w:szCs w:val="23"/>
      <w:lang w:eastAsia="ru-RU"/>
    </w:rPr>
  </w:style>
  <w:style w:type="paragraph" w:customStyle="1" w:styleId="p23">
    <w:name w:val="p23"/>
    <w:basedOn w:val="a"/>
    <w:qFormat/>
    <w:rsid w:val="00A83F9A"/>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p22">
    <w:name w:val="p22"/>
    <w:basedOn w:val="a"/>
    <w:qFormat/>
    <w:rsid w:val="00A83F9A"/>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western">
    <w:name w:val="western"/>
    <w:basedOn w:val="a"/>
    <w:qFormat/>
    <w:rsid w:val="00A83F9A"/>
    <w:pPr>
      <w:spacing w:before="280" w:after="0" w:line="240" w:lineRule="auto"/>
    </w:pPr>
    <w:rPr>
      <w:rFonts w:ascii="Times New Roman" w:eastAsia="Times New Roman" w:hAnsi="Times New Roman" w:cs="Times New Roman"/>
      <w:color w:val="000000"/>
      <w:kern w:val="2"/>
      <w:sz w:val="24"/>
      <w:szCs w:val="24"/>
      <w:lang w:eastAsia="ar-SA"/>
    </w:rPr>
  </w:style>
  <w:style w:type="paragraph" w:customStyle="1" w:styleId="p28">
    <w:name w:val="p28"/>
    <w:basedOn w:val="a"/>
    <w:qFormat/>
    <w:rsid w:val="00A83F9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qFormat/>
    <w:rsid w:val="00A83F9A"/>
    <w:pPr>
      <w:suppressAutoHyphens/>
      <w:spacing w:after="0" w:line="360" w:lineRule="auto"/>
      <w:ind w:left="720"/>
    </w:pPr>
    <w:rPr>
      <w:rFonts w:ascii="Times New Roman" w:eastAsia="Calibri" w:hAnsi="Times New Roman" w:cs="Times New Roman"/>
      <w:kern w:val="2"/>
      <w:sz w:val="24"/>
      <w:szCs w:val="24"/>
      <w:lang w:eastAsia="ar-SA"/>
    </w:rPr>
  </w:style>
  <w:style w:type="paragraph" w:customStyle="1" w:styleId="p6">
    <w:name w:val="p6"/>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A83F9A"/>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qFormat/>
    <w:rsid w:val="00A83F9A"/>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qFormat/>
    <w:rsid w:val="00A83F9A"/>
    <w:pPr>
      <w:keepNext/>
      <w:keepLines/>
      <w:spacing w:before="200" w:after="0"/>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qFormat/>
    <w:rsid w:val="00A83F9A"/>
    <w:pPr>
      <w:keepNext/>
      <w:keepLines/>
      <w:spacing w:before="40" w:after="0"/>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A83F9A"/>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c1">
    <w:name w:val="c1"/>
    <w:basedOn w:val="a"/>
    <w:uiPriority w:val="99"/>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8">
    <w:name w:val="Абзац списка2"/>
    <w:basedOn w:val="a"/>
    <w:uiPriority w:val="99"/>
    <w:qFormat/>
    <w:rsid w:val="00A83F9A"/>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34">
    <w:name w:val="Абзац списка3"/>
    <w:basedOn w:val="a"/>
    <w:uiPriority w:val="99"/>
    <w:qFormat/>
    <w:rsid w:val="00A83F9A"/>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p1">
    <w:name w:val="p1"/>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qFormat/>
    <w:rsid w:val="00A83F9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A83F9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2">
    <w:name w:val="Абзац списка4"/>
    <w:basedOn w:val="a"/>
    <w:uiPriority w:val="99"/>
    <w:qFormat/>
    <w:rsid w:val="00A83F9A"/>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programsubhead">
    <w:name w:val="program subhead"/>
    <w:uiPriority w:val="99"/>
    <w:qFormat/>
    <w:rsid w:val="00A83F9A"/>
    <w:pPr>
      <w:suppressAutoHyphens/>
      <w:autoSpaceDE w:val="0"/>
      <w:spacing w:before="142" w:after="136" w:line="260" w:lineRule="atLeast"/>
      <w:jc w:val="center"/>
    </w:pPr>
    <w:rPr>
      <w:rFonts w:ascii="NewBaskervilleExpOdC" w:eastAsia="Times New Roman" w:hAnsi="NewBaskervilleExpOdC" w:cs="NewBaskervilleExpOdC"/>
      <w:b/>
      <w:bCs/>
      <w:kern w:val="2"/>
      <w:lang w:eastAsia="ar-SA"/>
    </w:rPr>
  </w:style>
  <w:style w:type="paragraph" w:customStyle="1" w:styleId="35">
    <w:name w:val="Основной текст3"/>
    <w:basedOn w:val="a"/>
    <w:uiPriority w:val="99"/>
    <w:qFormat/>
    <w:rsid w:val="00A83F9A"/>
    <w:pPr>
      <w:widowControl w:val="0"/>
      <w:shd w:val="clear" w:color="auto" w:fill="FFFFFF"/>
      <w:spacing w:before="300" w:after="0" w:line="250" w:lineRule="exact"/>
      <w:ind w:firstLine="540"/>
      <w:jc w:val="both"/>
    </w:pPr>
    <w:rPr>
      <w:rFonts w:ascii="Arial" w:eastAsia="Courier New" w:hAnsi="Arial" w:cs="Arial"/>
    </w:rPr>
  </w:style>
  <w:style w:type="character" w:customStyle="1" w:styleId="51">
    <w:name w:val="Основной текст (5)_"/>
    <w:basedOn w:val="a0"/>
    <w:link w:val="52"/>
    <w:locked/>
    <w:rsid w:val="00A83F9A"/>
    <w:rPr>
      <w:rFonts w:ascii="Times New Roman" w:eastAsia="Times New Roman" w:hAnsi="Times New Roman" w:cs="Times New Roman"/>
      <w:b/>
      <w:bCs/>
      <w:i/>
      <w:iCs/>
      <w:sz w:val="26"/>
      <w:szCs w:val="26"/>
      <w:shd w:val="clear" w:color="auto" w:fill="FFFFFF"/>
    </w:rPr>
  </w:style>
  <w:style w:type="paragraph" w:customStyle="1" w:styleId="52">
    <w:name w:val="Основной текст (5)"/>
    <w:basedOn w:val="a"/>
    <w:link w:val="51"/>
    <w:qFormat/>
    <w:rsid w:val="00A83F9A"/>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qFormat/>
    <w:rsid w:val="00A83F9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25">
    <w:name w:val="p25"/>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Оглавление 11"/>
    <w:basedOn w:val="a"/>
    <w:next w:val="a"/>
    <w:autoRedefine/>
    <w:uiPriority w:val="39"/>
    <w:qFormat/>
    <w:rsid w:val="00A83F9A"/>
    <w:pPr>
      <w:spacing w:after="100" w:line="256" w:lineRule="auto"/>
    </w:pPr>
    <w:rPr>
      <w:rFonts w:ascii="Calibri" w:eastAsia="Calibri" w:hAnsi="Calibri" w:cs="Times New Roman"/>
    </w:rPr>
  </w:style>
  <w:style w:type="paragraph" w:customStyle="1" w:styleId="212">
    <w:name w:val="Оглавление 21"/>
    <w:basedOn w:val="a"/>
    <w:next w:val="a"/>
    <w:autoRedefine/>
    <w:uiPriority w:val="39"/>
    <w:qFormat/>
    <w:rsid w:val="00A83F9A"/>
    <w:pPr>
      <w:spacing w:after="100" w:line="256" w:lineRule="auto"/>
      <w:ind w:left="220"/>
    </w:pPr>
    <w:rPr>
      <w:rFonts w:ascii="Calibri" w:eastAsia="Calibri" w:hAnsi="Calibri" w:cs="Times New Roman"/>
    </w:rPr>
  </w:style>
  <w:style w:type="paragraph" w:customStyle="1" w:styleId="311">
    <w:name w:val="Оглавление 31"/>
    <w:basedOn w:val="a"/>
    <w:next w:val="a"/>
    <w:autoRedefine/>
    <w:uiPriority w:val="39"/>
    <w:qFormat/>
    <w:rsid w:val="00A83F9A"/>
    <w:pPr>
      <w:spacing w:after="100" w:line="256" w:lineRule="auto"/>
      <w:ind w:left="440"/>
    </w:pPr>
    <w:rPr>
      <w:rFonts w:ascii="Calibri" w:eastAsia="Calibri" w:hAnsi="Calibri" w:cs="Times New Roman"/>
    </w:rPr>
  </w:style>
  <w:style w:type="paragraph" w:customStyle="1" w:styleId="Style36">
    <w:name w:val="Style36"/>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9">
    <w:name w:val="А ОСН ТЕКСТ Знак"/>
    <w:link w:val="affa"/>
    <w:locked/>
    <w:rsid w:val="00A83F9A"/>
    <w:rPr>
      <w:rFonts w:ascii="Arial Unicode MS" w:eastAsia="Arial Unicode MS" w:hAnsi="Arial Unicode MS" w:cs="Arial Unicode MS"/>
      <w:caps/>
      <w:color w:val="000000"/>
      <w:kern w:val="2"/>
      <w:sz w:val="28"/>
      <w:szCs w:val="28"/>
    </w:rPr>
  </w:style>
  <w:style w:type="paragraph" w:customStyle="1" w:styleId="affa">
    <w:name w:val="А ОСН ТЕКСТ"/>
    <w:basedOn w:val="a"/>
    <w:link w:val="aff9"/>
    <w:qFormat/>
    <w:rsid w:val="00A83F9A"/>
    <w:pPr>
      <w:spacing w:after="0" w:line="360" w:lineRule="auto"/>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A83F9A"/>
    <w:rPr>
      <w:rFonts w:ascii="Arial" w:hAnsi="Arial" w:cs="Arial"/>
      <w:b/>
      <w:bCs/>
      <w:sz w:val="26"/>
      <w:szCs w:val="26"/>
    </w:rPr>
  </w:style>
  <w:style w:type="paragraph" w:customStyle="1" w:styleId="podzag10">
    <w:name w:val="podzag_1"/>
    <w:basedOn w:val="a"/>
    <w:link w:val="podzag1"/>
    <w:qFormat/>
    <w:rsid w:val="00A83F9A"/>
    <w:pPr>
      <w:spacing w:before="100" w:beforeAutospacing="1" w:after="100" w:afterAutospacing="1" w:line="240" w:lineRule="auto"/>
      <w:jc w:val="center"/>
    </w:pPr>
    <w:rPr>
      <w:rFonts w:ascii="Arial" w:hAnsi="Arial" w:cs="Arial"/>
      <w:b/>
      <w:bCs/>
      <w:sz w:val="26"/>
      <w:szCs w:val="26"/>
    </w:rPr>
  </w:style>
  <w:style w:type="paragraph" w:customStyle="1" w:styleId="c31">
    <w:name w:val="c31"/>
    <w:basedOn w:val="a"/>
    <w:uiPriority w:val="99"/>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
    <w:uiPriority w:val="99"/>
    <w:qFormat/>
    <w:rsid w:val="00A83F9A"/>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paragraph" w:customStyle="1" w:styleId="Style2">
    <w:name w:val="Style2"/>
    <w:basedOn w:val="a"/>
    <w:uiPriority w:val="99"/>
    <w:qFormat/>
    <w:rsid w:val="00A83F9A"/>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paragraph" w:customStyle="1" w:styleId="formattext">
    <w:name w:val="formattext"/>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1">
    <w:name w:val="Style21"/>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b">
    <w:name w:val="Основной текст_"/>
    <w:basedOn w:val="a0"/>
    <w:link w:val="29"/>
    <w:locked/>
    <w:rsid w:val="00A83F9A"/>
    <w:rPr>
      <w:rFonts w:ascii="Times New Roman" w:eastAsia="Times New Roman" w:hAnsi="Times New Roman" w:cs="Times New Roman"/>
      <w:sz w:val="26"/>
      <w:szCs w:val="26"/>
      <w:shd w:val="clear" w:color="auto" w:fill="FFFFFF"/>
    </w:rPr>
  </w:style>
  <w:style w:type="paragraph" w:customStyle="1" w:styleId="29">
    <w:name w:val="Основной текст2"/>
    <w:basedOn w:val="a"/>
    <w:link w:val="affb"/>
    <w:qFormat/>
    <w:rsid w:val="00A83F9A"/>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7">
    <w:name w:val="Заголовок оглавления1"/>
    <w:basedOn w:val="1"/>
    <w:next w:val="a"/>
    <w:uiPriority w:val="39"/>
    <w:qFormat/>
    <w:rsid w:val="00A83F9A"/>
    <w:pPr>
      <w:spacing w:before="240" w:line="256" w:lineRule="auto"/>
      <w:outlineLvl w:val="9"/>
    </w:pPr>
    <w:rPr>
      <w:rFonts w:ascii="Calibri Light" w:hAnsi="Calibri Light"/>
      <w:b w:val="0"/>
      <w:bCs w:val="0"/>
      <w:sz w:val="32"/>
      <w:szCs w:val="32"/>
      <w:lang w:eastAsia="ru-RU"/>
    </w:rPr>
  </w:style>
  <w:style w:type="character" w:customStyle="1" w:styleId="Standard">
    <w:name w:val="Standard Знак"/>
    <w:link w:val="Standard0"/>
    <w:locked/>
    <w:rsid w:val="00A83F9A"/>
    <w:rPr>
      <w:rFonts w:ascii="Calibri" w:eastAsia="SimSun" w:hAnsi="Calibri" w:cs="Times New Roman"/>
      <w:color w:val="00000A"/>
      <w:kern w:val="2"/>
      <w:sz w:val="28"/>
      <w:szCs w:val="28"/>
      <w:lang w:eastAsia="zh-CN"/>
    </w:rPr>
  </w:style>
  <w:style w:type="paragraph" w:customStyle="1" w:styleId="Standard0">
    <w:name w:val="Standard"/>
    <w:link w:val="Standard"/>
    <w:qFormat/>
    <w:rsid w:val="00A83F9A"/>
    <w:pPr>
      <w:suppressAutoHyphens/>
      <w:spacing w:after="0" w:line="360" w:lineRule="auto"/>
      <w:ind w:firstLine="709"/>
      <w:jc w:val="both"/>
    </w:pPr>
    <w:rPr>
      <w:rFonts w:ascii="Calibri" w:eastAsia="SimSun" w:hAnsi="Calibri" w:cs="Times New Roman"/>
      <w:color w:val="00000A"/>
      <w:kern w:val="2"/>
      <w:sz w:val="28"/>
      <w:szCs w:val="28"/>
      <w:lang w:eastAsia="zh-CN"/>
    </w:rPr>
  </w:style>
  <w:style w:type="paragraph" w:customStyle="1" w:styleId="FR1">
    <w:name w:val="FR1"/>
    <w:uiPriority w:val="99"/>
    <w:qFormat/>
    <w:rsid w:val="00A83F9A"/>
    <w:pPr>
      <w:widowControl w:val="0"/>
      <w:autoSpaceDE w:val="0"/>
      <w:autoSpaceDN w:val="0"/>
      <w:adjustRightInd w:val="0"/>
      <w:spacing w:after="0" w:line="259" w:lineRule="auto"/>
      <w:ind w:left="1040"/>
      <w:jc w:val="center"/>
    </w:pPr>
    <w:rPr>
      <w:rFonts w:ascii="Arial" w:eastAsia="Times New Roman" w:hAnsi="Arial" w:cs="Arial"/>
      <w:sz w:val="28"/>
      <w:szCs w:val="28"/>
      <w:lang w:eastAsia="ru-RU"/>
    </w:rPr>
  </w:style>
  <w:style w:type="paragraph" w:customStyle="1" w:styleId="c10">
    <w:name w:val="c10"/>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footnote reference"/>
    <w:uiPriority w:val="99"/>
    <w:semiHidden/>
    <w:unhideWhenUsed/>
    <w:rsid w:val="00A83F9A"/>
    <w:rPr>
      <w:vertAlign w:val="superscript"/>
    </w:rPr>
  </w:style>
  <w:style w:type="character" w:styleId="affd">
    <w:name w:val="annotation reference"/>
    <w:basedOn w:val="a0"/>
    <w:uiPriority w:val="99"/>
    <w:semiHidden/>
    <w:unhideWhenUsed/>
    <w:rsid w:val="00A83F9A"/>
    <w:rPr>
      <w:sz w:val="16"/>
      <w:szCs w:val="16"/>
    </w:rPr>
  </w:style>
  <w:style w:type="character" w:styleId="affe">
    <w:name w:val="Subtle Emphasis"/>
    <w:basedOn w:val="a0"/>
    <w:uiPriority w:val="19"/>
    <w:qFormat/>
    <w:rsid w:val="00A83F9A"/>
    <w:rPr>
      <w:i/>
      <w:iCs/>
      <w:color w:val="808080" w:themeColor="text1" w:themeTint="7F"/>
    </w:rPr>
  </w:style>
  <w:style w:type="character" w:styleId="afff">
    <w:name w:val="Intense Emphasis"/>
    <w:basedOn w:val="a0"/>
    <w:uiPriority w:val="21"/>
    <w:qFormat/>
    <w:rsid w:val="00A83F9A"/>
    <w:rPr>
      <w:b/>
      <w:bCs/>
      <w:i/>
      <w:iCs/>
      <w:color w:val="4F81BD" w:themeColor="accent1"/>
    </w:rPr>
  </w:style>
  <w:style w:type="character" w:styleId="afff0">
    <w:name w:val="Subtle Reference"/>
    <w:basedOn w:val="a0"/>
    <w:uiPriority w:val="31"/>
    <w:qFormat/>
    <w:rsid w:val="00A83F9A"/>
    <w:rPr>
      <w:smallCaps/>
      <w:color w:val="C0504D" w:themeColor="accent2"/>
      <w:u w:val="single"/>
    </w:rPr>
  </w:style>
  <w:style w:type="character" w:styleId="afff1">
    <w:name w:val="Intense Reference"/>
    <w:basedOn w:val="a0"/>
    <w:uiPriority w:val="32"/>
    <w:qFormat/>
    <w:rsid w:val="00A83F9A"/>
    <w:rPr>
      <w:b/>
      <w:bCs/>
      <w:smallCaps/>
      <w:color w:val="C0504D" w:themeColor="accent2"/>
      <w:spacing w:val="5"/>
      <w:u w:val="single"/>
    </w:rPr>
  </w:style>
  <w:style w:type="character" w:styleId="afff2">
    <w:name w:val="Book Title"/>
    <w:basedOn w:val="a0"/>
    <w:uiPriority w:val="33"/>
    <w:qFormat/>
    <w:rsid w:val="00A83F9A"/>
    <w:rPr>
      <w:b/>
      <w:bCs/>
      <w:smallCaps/>
      <w:spacing w:val="5"/>
    </w:rPr>
  </w:style>
  <w:style w:type="character" w:customStyle="1" w:styleId="71">
    <w:name w:val="Заголовок 7 Знак1"/>
    <w:basedOn w:val="a0"/>
    <w:semiHidden/>
    <w:rsid w:val="00A83F9A"/>
    <w:rPr>
      <w:rFonts w:ascii="Cambria" w:eastAsia="Times New Roman" w:hAnsi="Cambria" w:cs="Times New Roman" w:hint="default"/>
      <w:i/>
      <w:iCs/>
      <w:color w:val="404040" w:themeColor="text1" w:themeTint="BF"/>
      <w:sz w:val="22"/>
      <w:szCs w:val="22"/>
    </w:rPr>
  </w:style>
  <w:style w:type="character" w:customStyle="1" w:styleId="81">
    <w:name w:val="Заголовок 8 Знак1"/>
    <w:basedOn w:val="a0"/>
    <w:semiHidden/>
    <w:rsid w:val="00A83F9A"/>
    <w:rPr>
      <w:rFonts w:ascii="Cambria" w:eastAsia="Times New Roman" w:hAnsi="Cambria" w:cs="Times New Roman" w:hint="default"/>
      <w:color w:val="404040" w:themeColor="text1" w:themeTint="BF"/>
    </w:rPr>
  </w:style>
  <w:style w:type="character" w:customStyle="1" w:styleId="91">
    <w:name w:val="Заголовок 9 Знак1"/>
    <w:basedOn w:val="a0"/>
    <w:semiHidden/>
    <w:rsid w:val="00A83F9A"/>
    <w:rPr>
      <w:rFonts w:ascii="Cambria" w:eastAsia="Times New Roman" w:hAnsi="Cambria" w:cs="Times New Roman" w:hint="default"/>
      <w:i/>
      <w:iCs/>
      <w:color w:val="404040" w:themeColor="text1" w:themeTint="BF"/>
    </w:rPr>
  </w:style>
  <w:style w:type="paragraph" w:styleId="af0">
    <w:name w:val="Title"/>
    <w:basedOn w:val="a"/>
    <w:next w:val="a"/>
    <w:link w:val="af"/>
    <w:uiPriority w:val="10"/>
    <w:qFormat/>
    <w:rsid w:val="00A83F9A"/>
    <w:pPr>
      <w:pBdr>
        <w:bottom w:val="single" w:sz="8" w:space="4" w:color="4F81BD" w:themeColor="accent1"/>
      </w:pBdr>
      <w:spacing w:after="300" w:line="240" w:lineRule="auto"/>
      <w:contextualSpacing/>
    </w:pPr>
    <w:rPr>
      <w:rFonts w:ascii="Cambria" w:eastAsia="Times New Roman" w:hAnsi="Cambria" w:cs="Times New Roman"/>
      <w:color w:val="17365D" w:themeColor="text2" w:themeShade="BF"/>
      <w:spacing w:val="5"/>
      <w:kern w:val="28"/>
      <w:sz w:val="52"/>
      <w:szCs w:val="52"/>
    </w:rPr>
  </w:style>
  <w:style w:type="character" w:customStyle="1" w:styleId="18">
    <w:name w:val="Название Знак1"/>
    <w:basedOn w:val="a0"/>
    <w:uiPriority w:val="10"/>
    <w:rsid w:val="00A83F9A"/>
    <w:rPr>
      <w:rFonts w:asciiTheme="majorHAnsi" w:eastAsiaTheme="majorEastAsia" w:hAnsiTheme="majorHAnsi" w:cstheme="majorBidi"/>
      <w:color w:val="17365D" w:themeColor="text2" w:themeShade="BF"/>
      <w:spacing w:val="5"/>
      <w:kern w:val="28"/>
      <w:sz w:val="52"/>
      <w:szCs w:val="52"/>
    </w:rPr>
  </w:style>
  <w:style w:type="paragraph" w:styleId="af6">
    <w:name w:val="Subtitle"/>
    <w:basedOn w:val="a"/>
    <w:next w:val="a"/>
    <w:link w:val="af5"/>
    <w:uiPriority w:val="11"/>
    <w:qFormat/>
    <w:rsid w:val="00A83F9A"/>
    <w:pPr>
      <w:numPr>
        <w:ilvl w:val="1"/>
      </w:numPr>
      <w:spacing w:after="120" w:line="360" w:lineRule="auto"/>
    </w:pPr>
    <w:rPr>
      <w:rFonts w:ascii="Cambria" w:eastAsia="Times New Roman" w:hAnsi="Cambria" w:cs="Times New Roman"/>
      <w:i/>
      <w:iCs/>
      <w:color w:val="4F81BD" w:themeColor="accent1"/>
      <w:spacing w:val="15"/>
      <w:sz w:val="24"/>
      <w:szCs w:val="24"/>
    </w:rPr>
  </w:style>
  <w:style w:type="character" w:customStyle="1" w:styleId="19">
    <w:name w:val="Подзаголовок Знак1"/>
    <w:basedOn w:val="a0"/>
    <w:uiPriority w:val="11"/>
    <w:rsid w:val="00A83F9A"/>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A83F9A"/>
    <w:pPr>
      <w:spacing w:after="120" w:line="360" w:lineRule="auto"/>
    </w:pPr>
    <w:rPr>
      <w:i/>
      <w:iCs/>
      <w:color w:val="000000" w:themeColor="text1"/>
    </w:rPr>
  </w:style>
  <w:style w:type="character" w:customStyle="1" w:styleId="213">
    <w:name w:val="Цитата 2 Знак1"/>
    <w:basedOn w:val="a0"/>
    <w:uiPriority w:val="29"/>
    <w:rsid w:val="00A83F9A"/>
    <w:rPr>
      <w:i/>
      <w:iCs/>
      <w:color w:val="000000" w:themeColor="text1"/>
    </w:rPr>
  </w:style>
  <w:style w:type="paragraph" w:styleId="aff2">
    <w:name w:val="Intense Quote"/>
    <w:basedOn w:val="a"/>
    <w:next w:val="a"/>
    <w:link w:val="aff1"/>
    <w:uiPriority w:val="30"/>
    <w:qFormat/>
    <w:rsid w:val="00A83F9A"/>
    <w:pPr>
      <w:pBdr>
        <w:bottom w:val="single" w:sz="4" w:space="4" w:color="4F81BD" w:themeColor="accent1"/>
      </w:pBdr>
      <w:spacing w:before="200" w:after="280" w:line="360" w:lineRule="auto"/>
      <w:ind w:left="936" w:right="936"/>
    </w:pPr>
    <w:rPr>
      <w:b/>
      <w:bCs/>
      <w:i/>
      <w:iCs/>
      <w:color w:val="4F81BD" w:themeColor="accent1"/>
    </w:rPr>
  </w:style>
  <w:style w:type="character" w:customStyle="1" w:styleId="1a">
    <w:name w:val="Выделенная цитата Знак1"/>
    <w:basedOn w:val="a0"/>
    <w:uiPriority w:val="30"/>
    <w:rsid w:val="00A83F9A"/>
    <w:rPr>
      <w:b/>
      <w:bCs/>
      <w:i/>
      <w:iCs/>
      <w:color w:val="4F81BD" w:themeColor="accent1"/>
    </w:rPr>
  </w:style>
  <w:style w:type="paragraph" w:styleId="afe">
    <w:name w:val="Balloon Text"/>
    <w:basedOn w:val="a"/>
    <w:link w:val="afd"/>
    <w:uiPriority w:val="99"/>
    <w:semiHidden/>
    <w:unhideWhenUsed/>
    <w:rsid w:val="00A83F9A"/>
    <w:pPr>
      <w:spacing w:after="0" w:line="240" w:lineRule="auto"/>
    </w:pPr>
    <w:rPr>
      <w:rFonts w:ascii="Lucida Grande CY" w:eastAsia="Times New Roman" w:hAnsi="Lucida Grande CY" w:cs="Lucida Grande CY"/>
      <w:sz w:val="18"/>
      <w:szCs w:val="18"/>
      <w:lang w:eastAsia="ru-RU"/>
    </w:rPr>
  </w:style>
  <w:style w:type="character" w:customStyle="1" w:styleId="1b">
    <w:name w:val="Текст выноски Знак1"/>
    <w:basedOn w:val="a0"/>
    <w:uiPriority w:val="99"/>
    <w:semiHidden/>
    <w:rsid w:val="00A83F9A"/>
    <w:rPr>
      <w:rFonts w:ascii="Tahoma" w:hAnsi="Tahoma" w:cs="Tahoma"/>
      <w:sz w:val="16"/>
      <w:szCs w:val="16"/>
    </w:rPr>
  </w:style>
  <w:style w:type="paragraph" w:styleId="ae">
    <w:name w:val="footer"/>
    <w:basedOn w:val="a"/>
    <w:link w:val="ad"/>
    <w:uiPriority w:val="99"/>
    <w:semiHidden/>
    <w:unhideWhenUsed/>
    <w:rsid w:val="00A83F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c">
    <w:name w:val="Нижний колонтитул Знак1"/>
    <w:basedOn w:val="a0"/>
    <w:uiPriority w:val="99"/>
    <w:semiHidden/>
    <w:rsid w:val="00A83F9A"/>
  </w:style>
  <w:style w:type="character" w:customStyle="1" w:styleId="1d">
    <w:name w:val="Сноска1"/>
    <w:rsid w:val="00A83F9A"/>
    <w:rPr>
      <w:rFonts w:ascii="Times New Roman" w:hAnsi="Times New Roman" w:cs="Times New Roman" w:hint="default"/>
      <w:vertAlign w:val="superscript"/>
    </w:rPr>
  </w:style>
  <w:style w:type="paragraph" w:styleId="24">
    <w:name w:val="Body Text Indent 2"/>
    <w:basedOn w:val="a"/>
    <w:link w:val="23"/>
    <w:semiHidden/>
    <w:unhideWhenUsed/>
    <w:rsid w:val="00A83F9A"/>
    <w:pPr>
      <w:spacing w:after="120" w:line="480" w:lineRule="auto"/>
      <w:ind w:left="283"/>
    </w:pPr>
    <w:rPr>
      <w:rFonts w:ascii="Arial" w:eastAsia="Times New Roman" w:hAnsi="Arial" w:cs="Arial"/>
      <w:sz w:val="28"/>
      <w:szCs w:val="24"/>
      <w:lang w:eastAsia="ru-RU"/>
    </w:rPr>
  </w:style>
  <w:style w:type="character" w:customStyle="1" w:styleId="214">
    <w:name w:val="Основной текст с отступом 2 Знак1"/>
    <w:basedOn w:val="a0"/>
    <w:semiHidden/>
    <w:rsid w:val="00A83F9A"/>
  </w:style>
  <w:style w:type="paragraph" w:styleId="afc">
    <w:name w:val="annotation subject"/>
    <w:basedOn w:val="aa"/>
    <w:next w:val="aa"/>
    <w:link w:val="afb"/>
    <w:uiPriority w:val="99"/>
    <w:semiHidden/>
    <w:unhideWhenUsed/>
    <w:rsid w:val="00A83F9A"/>
    <w:rPr>
      <w:b/>
      <w:bCs/>
    </w:rPr>
  </w:style>
  <w:style w:type="character" w:customStyle="1" w:styleId="1e">
    <w:name w:val="Тема примечания Знак1"/>
    <w:basedOn w:val="14"/>
    <w:uiPriority w:val="99"/>
    <w:semiHidden/>
    <w:rsid w:val="00A83F9A"/>
    <w:rPr>
      <w:b/>
      <w:bCs/>
      <w:sz w:val="20"/>
      <w:szCs w:val="20"/>
    </w:rPr>
  </w:style>
  <w:style w:type="character" w:customStyle="1" w:styleId="FontStyle90">
    <w:name w:val="Font Style90"/>
    <w:uiPriority w:val="99"/>
    <w:rsid w:val="00A83F9A"/>
    <w:rPr>
      <w:rFonts w:ascii="Times New Roman" w:hAnsi="Times New Roman" w:cs="Times New Roman" w:hint="default"/>
      <w:color w:val="000000"/>
      <w:sz w:val="26"/>
      <w:szCs w:val="26"/>
    </w:rPr>
  </w:style>
  <w:style w:type="character" w:customStyle="1" w:styleId="c22">
    <w:name w:val="c22"/>
    <w:basedOn w:val="a0"/>
    <w:rsid w:val="00A83F9A"/>
  </w:style>
  <w:style w:type="character" w:customStyle="1" w:styleId="c12">
    <w:name w:val="c12"/>
    <w:basedOn w:val="a0"/>
    <w:rsid w:val="00A83F9A"/>
  </w:style>
  <w:style w:type="character" w:customStyle="1" w:styleId="c2">
    <w:name w:val="c2"/>
    <w:basedOn w:val="a0"/>
    <w:rsid w:val="00A83F9A"/>
  </w:style>
  <w:style w:type="character" w:customStyle="1" w:styleId="c11">
    <w:name w:val="c11"/>
    <w:basedOn w:val="a0"/>
    <w:rsid w:val="00A83F9A"/>
  </w:style>
  <w:style w:type="character" w:customStyle="1" w:styleId="c0">
    <w:name w:val="c0"/>
    <w:basedOn w:val="a0"/>
    <w:rsid w:val="00A83F9A"/>
  </w:style>
  <w:style w:type="paragraph" w:styleId="af8">
    <w:name w:val="Document Map"/>
    <w:basedOn w:val="a"/>
    <w:link w:val="af7"/>
    <w:uiPriority w:val="99"/>
    <w:semiHidden/>
    <w:unhideWhenUsed/>
    <w:rsid w:val="00A83F9A"/>
    <w:pPr>
      <w:spacing w:after="0" w:line="240" w:lineRule="auto"/>
    </w:pPr>
    <w:rPr>
      <w:rFonts w:ascii="Tahoma" w:eastAsia="Times New Roman" w:hAnsi="Tahoma" w:cs="Tahoma"/>
      <w:sz w:val="16"/>
      <w:szCs w:val="16"/>
      <w:lang w:eastAsia="ru-RU"/>
    </w:rPr>
  </w:style>
  <w:style w:type="character" w:customStyle="1" w:styleId="1f">
    <w:name w:val="Схема документа Знак1"/>
    <w:basedOn w:val="a0"/>
    <w:uiPriority w:val="99"/>
    <w:semiHidden/>
    <w:rsid w:val="00A83F9A"/>
    <w:rPr>
      <w:rFonts w:ascii="Tahoma" w:hAnsi="Tahoma" w:cs="Tahoma"/>
      <w:sz w:val="16"/>
      <w:szCs w:val="16"/>
    </w:rPr>
  </w:style>
  <w:style w:type="character" w:customStyle="1" w:styleId="apple-converted-space">
    <w:name w:val="apple-converted-space"/>
    <w:basedOn w:val="a0"/>
    <w:rsid w:val="00A83F9A"/>
  </w:style>
  <w:style w:type="character" w:customStyle="1" w:styleId="Normaltext">
    <w:name w:val="Normal text"/>
    <w:uiPriority w:val="99"/>
    <w:rsid w:val="00A83F9A"/>
    <w:rPr>
      <w:color w:val="000000"/>
      <w:sz w:val="20"/>
      <w:szCs w:val="20"/>
    </w:rPr>
  </w:style>
  <w:style w:type="character" w:customStyle="1" w:styleId="Heading">
    <w:name w:val="Heading"/>
    <w:uiPriority w:val="99"/>
    <w:rsid w:val="00A83F9A"/>
    <w:rPr>
      <w:b/>
      <w:bCs/>
      <w:color w:val="0000FF"/>
      <w:sz w:val="20"/>
      <w:szCs w:val="20"/>
    </w:rPr>
  </w:style>
  <w:style w:type="character" w:customStyle="1" w:styleId="Subheading">
    <w:name w:val="Subheading"/>
    <w:uiPriority w:val="99"/>
    <w:rsid w:val="00A83F9A"/>
    <w:rPr>
      <w:b/>
      <w:bCs/>
      <w:color w:val="000080"/>
      <w:sz w:val="20"/>
      <w:szCs w:val="20"/>
    </w:rPr>
  </w:style>
  <w:style w:type="character" w:customStyle="1" w:styleId="Keywords">
    <w:name w:val="Keywords"/>
    <w:uiPriority w:val="99"/>
    <w:rsid w:val="00A83F9A"/>
    <w:rPr>
      <w:i/>
      <w:iCs/>
      <w:color w:val="800000"/>
      <w:sz w:val="20"/>
      <w:szCs w:val="20"/>
    </w:rPr>
  </w:style>
  <w:style w:type="character" w:customStyle="1" w:styleId="Jump1">
    <w:name w:val="Jump 1"/>
    <w:uiPriority w:val="99"/>
    <w:rsid w:val="00A83F9A"/>
    <w:rPr>
      <w:color w:val="008000"/>
      <w:sz w:val="20"/>
      <w:szCs w:val="20"/>
      <w:u w:val="single"/>
    </w:rPr>
  </w:style>
  <w:style w:type="character" w:customStyle="1" w:styleId="Jump2">
    <w:name w:val="Jump 2"/>
    <w:uiPriority w:val="99"/>
    <w:rsid w:val="00A83F9A"/>
    <w:rPr>
      <w:color w:val="008000"/>
      <w:sz w:val="20"/>
      <w:szCs w:val="20"/>
      <w:u w:val="single"/>
    </w:rPr>
  </w:style>
  <w:style w:type="paragraph" w:styleId="af2">
    <w:name w:val="Body Text"/>
    <w:basedOn w:val="a"/>
    <w:link w:val="af1"/>
    <w:uiPriority w:val="99"/>
    <w:semiHidden/>
    <w:unhideWhenUsed/>
    <w:rsid w:val="00A83F9A"/>
    <w:pPr>
      <w:spacing w:after="120" w:line="360" w:lineRule="auto"/>
    </w:pPr>
    <w:rPr>
      <w:rFonts w:ascii="Times New Roman" w:eastAsia="Times New Roman" w:hAnsi="Times New Roman" w:cs="Times New Roman"/>
      <w:b/>
      <w:bCs/>
      <w:sz w:val="24"/>
      <w:szCs w:val="24"/>
      <w:lang w:eastAsia="ru-RU"/>
    </w:rPr>
  </w:style>
  <w:style w:type="character" w:customStyle="1" w:styleId="1f0">
    <w:name w:val="Основной текст Знак1"/>
    <w:basedOn w:val="a0"/>
    <w:uiPriority w:val="99"/>
    <w:semiHidden/>
    <w:rsid w:val="00A83F9A"/>
  </w:style>
  <w:style w:type="character" w:customStyle="1" w:styleId="FontStyle19">
    <w:name w:val="Font Style19"/>
    <w:rsid w:val="00A83F9A"/>
    <w:rPr>
      <w:rFonts w:ascii="Times New Roman" w:hAnsi="Times New Roman" w:cs="Times New Roman" w:hint="default"/>
      <w:sz w:val="22"/>
      <w:szCs w:val="22"/>
    </w:rPr>
  </w:style>
  <w:style w:type="character" w:customStyle="1" w:styleId="c6">
    <w:name w:val="c6"/>
    <w:basedOn w:val="a0"/>
    <w:rsid w:val="00A83F9A"/>
  </w:style>
  <w:style w:type="paragraph" w:styleId="32">
    <w:name w:val="Body Text 3"/>
    <w:basedOn w:val="a"/>
    <w:link w:val="31"/>
    <w:uiPriority w:val="99"/>
    <w:semiHidden/>
    <w:unhideWhenUsed/>
    <w:rsid w:val="00A83F9A"/>
    <w:pPr>
      <w:spacing w:after="120" w:line="360" w:lineRule="auto"/>
    </w:pPr>
    <w:rPr>
      <w:rFonts w:ascii="Times New Roman" w:eastAsia="Times New Roman" w:hAnsi="Times New Roman" w:cs="Times New Roman"/>
      <w:sz w:val="16"/>
      <w:szCs w:val="16"/>
      <w:lang w:eastAsia="ru-RU"/>
    </w:rPr>
  </w:style>
  <w:style w:type="character" w:customStyle="1" w:styleId="312">
    <w:name w:val="Основной текст 3 Знак1"/>
    <w:basedOn w:val="a0"/>
    <w:uiPriority w:val="99"/>
    <w:semiHidden/>
    <w:rsid w:val="00A83F9A"/>
    <w:rPr>
      <w:sz w:val="16"/>
      <w:szCs w:val="16"/>
    </w:rPr>
  </w:style>
  <w:style w:type="character" w:customStyle="1" w:styleId="s12">
    <w:name w:val="s12"/>
    <w:rsid w:val="00A83F9A"/>
  </w:style>
  <w:style w:type="character" w:customStyle="1" w:styleId="s13">
    <w:name w:val="s13"/>
    <w:rsid w:val="00A83F9A"/>
  </w:style>
  <w:style w:type="character" w:customStyle="1" w:styleId="c8">
    <w:name w:val="c8"/>
    <w:basedOn w:val="a0"/>
    <w:rsid w:val="00A83F9A"/>
  </w:style>
  <w:style w:type="character" w:customStyle="1" w:styleId="s2">
    <w:name w:val="s2"/>
    <w:rsid w:val="00A83F9A"/>
  </w:style>
  <w:style w:type="character" w:customStyle="1" w:styleId="color24">
    <w:name w:val="color_24"/>
    <w:basedOn w:val="a0"/>
    <w:rsid w:val="00A83F9A"/>
  </w:style>
  <w:style w:type="character" w:customStyle="1" w:styleId="color2">
    <w:name w:val="color_2"/>
    <w:basedOn w:val="a0"/>
    <w:rsid w:val="00A83F9A"/>
  </w:style>
  <w:style w:type="character" w:customStyle="1" w:styleId="fontstyle23">
    <w:name w:val="fontstyle23"/>
    <w:basedOn w:val="a0"/>
    <w:rsid w:val="00A83F9A"/>
  </w:style>
  <w:style w:type="character" w:customStyle="1" w:styleId="fontstyle24">
    <w:name w:val="fontstyle24"/>
    <w:basedOn w:val="a0"/>
    <w:rsid w:val="00A83F9A"/>
  </w:style>
  <w:style w:type="character" w:customStyle="1" w:styleId="Zag11">
    <w:name w:val="Zag_11"/>
    <w:uiPriority w:val="99"/>
    <w:rsid w:val="00A83F9A"/>
  </w:style>
  <w:style w:type="character" w:customStyle="1" w:styleId="112">
    <w:name w:val="Заголовок 1 Знак1"/>
    <w:basedOn w:val="a0"/>
    <w:uiPriority w:val="9"/>
    <w:rsid w:val="00A83F9A"/>
    <w:rPr>
      <w:rFonts w:ascii="Cambria" w:eastAsia="Times New Roman" w:hAnsi="Cambria" w:cs="Times New Roman" w:hint="default"/>
      <w:color w:val="365F91" w:themeColor="accent1" w:themeShade="BF"/>
      <w:sz w:val="32"/>
      <w:szCs w:val="32"/>
    </w:rPr>
  </w:style>
  <w:style w:type="character" w:customStyle="1" w:styleId="215">
    <w:name w:val="Заголовок 2 Знак1"/>
    <w:basedOn w:val="a0"/>
    <w:uiPriority w:val="9"/>
    <w:semiHidden/>
    <w:rsid w:val="00A83F9A"/>
    <w:rPr>
      <w:rFonts w:ascii="Cambria" w:eastAsia="Times New Roman" w:hAnsi="Cambria" w:cs="Times New Roman" w:hint="default"/>
      <w:color w:val="365F91" w:themeColor="accent1" w:themeShade="BF"/>
      <w:sz w:val="26"/>
      <w:szCs w:val="26"/>
    </w:rPr>
  </w:style>
  <w:style w:type="character" w:customStyle="1" w:styleId="313">
    <w:name w:val="Заголовок 3 Знак1"/>
    <w:basedOn w:val="a0"/>
    <w:uiPriority w:val="9"/>
    <w:semiHidden/>
    <w:rsid w:val="00A83F9A"/>
    <w:rPr>
      <w:rFonts w:ascii="Cambria" w:eastAsia="Times New Roman" w:hAnsi="Cambria" w:cs="Times New Roman" w:hint="default"/>
      <w:color w:val="243F60" w:themeColor="accent1" w:themeShade="7F"/>
      <w:sz w:val="24"/>
      <w:szCs w:val="24"/>
    </w:rPr>
  </w:style>
  <w:style w:type="character" w:customStyle="1" w:styleId="411">
    <w:name w:val="Заголовок 4 Знак1"/>
    <w:basedOn w:val="a0"/>
    <w:uiPriority w:val="9"/>
    <w:semiHidden/>
    <w:rsid w:val="00A83F9A"/>
    <w:rPr>
      <w:rFonts w:ascii="Cambria" w:eastAsia="Times New Roman" w:hAnsi="Cambria" w:cs="Times New Roman" w:hint="default"/>
      <w:i/>
      <w:iCs/>
      <w:color w:val="365F91" w:themeColor="accent1" w:themeShade="BF"/>
    </w:rPr>
  </w:style>
  <w:style w:type="paragraph" w:styleId="af4">
    <w:name w:val="Body Text Indent"/>
    <w:basedOn w:val="a"/>
    <w:link w:val="af3"/>
    <w:uiPriority w:val="99"/>
    <w:semiHidden/>
    <w:unhideWhenUsed/>
    <w:rsid w:val="00A83F9A"/>
    <w:pPr>
      <w:spacing w:after="120" w:line="360" w:lineRule="auto"/>
      <w:ind w:left="283"/>
    </w:pPr>
  </w:style>
  <w:style w:type="character" w:customStyle="1" w:styleId="1f1">
    <w:name w:val="Основной текст с отступом Знак1"/>
    <w:basedOn w:val="a0"/>
    <w:uiPriority w:val="99"/>
    <w:semiHidden/>
    <w:rsid w:val="00A83F9A"/>
  </w:style>
  <w:style w:type="character" w:customStyle="1" w:styleId="letter1">
    <w:name w:val="letter1"/>
    <w:basedOn w:val="a0"/>
    <w:rsid w:val="00A83F9A"/>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1"/>
    <w:rsid w:val="00A83F9A"/>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A83F9A"/>
  </w:style>
  <w:style w:type="character" w:customStyle="1" w:styleId="s4">
    <w:name w:val="s4"/>
    <w:basedOn w:val="a0"/>
    <w:rsid w:val="00A83F9A"/>
  </w:style>
  <w:style w:type="character" w:customStyle="1" w:styleId="s11">
    <w:name w:val="s11"/>
    <w:basedOn w:val="a0"/>
    <w:rsid w:val="00A83F9A"/>
  </w:style>
  <w:style w:type="character" w:customStyle="1" w:styleId="FontStyle97">
    <w:name w:val="Font Style97"/>
    <w:basedOn w:val="a0"/>
    <w:rsid w:val="00A83F9A"/>
    <w:rPr>
      <w:rFonts w:ascii="Times New Roman" w:hAnsi="Times New Roman" w:cs="Times New Roman" w:hint="default"/>
      <w:sz w:val="20"/>
      <w:szCs w:val="20"/>
    </w:rPr>
  </w:style>
  <w:style w:type="character" w:customStyle="1" w:styleId="FontStyle100">
    <w:name w:val="Font Style100"/>
    <w:basedOn w:val="a0"/>
    <w:rsid w:val="00A83F9A"/>
    <w:rPr>
      <w:rFonts w:ascii="Century Schoolbook" w:hAnsi="Century Schoolbook" w:cs="Century Schoolbook" w:hint="default"/>
      <w:b/>
      <w:bCs/>
      <w:sz w:val="18"/>
      <w:szCs w:val="18"/>
    </w:rPr>
  </w:style>
  <w:style w:type="character" w:customStyle="1" w:styleId="FontStyle104">
    <w:name w:val="Font Style104"/>
    <w:basedOn w:val="a0"/>
    <w:rsid w:val="00A83F9A"/>
    <w:rPr>
      <w:rFonts w:ascii="Calibri" w:hAnsi="Calibri" w:cs="Calibri" w:hint="default"/>
      <w:b/>
      <w:bCs/>
      <w:i/>
      <w:iCs/>
      <w:spacing w:val="20"/>
      <w:sz w:val="20"/>
      <w:szCs w:val="20"/>
    </w:rPr>
  </w:style>
  <w:style w:type="character" w:customStyle="1" w:styleId="c43">
    <w:name w:val="c43"/>
    <w:uiPriority w:val="99"/>
    <w:rsid w:val="00A83F9A"/>
  </w:style>
  <w:style w:type="paragraph" w:styleId="22">
    <w:name w:val="Body Text 2"/>
    <w:basedOn w:val="a"/>
    <w:link w:val="21"/>
    <w:semiHidden/>
    <w:unhideWhenUsed/>
    <w:rsid w:val="00A83F9A"/>
    <w:pPr>
      <w:spacing w:after="120" w:line="480" w:lineRule="auto"/>
    </w:pPr>
    <w:rPr>
      <w:rFonts w:ascii="Calibri" w:eastAsia="Times New Roman" w:hAnsi="Calibri" w:cs="Times New Roman"/>
      <w:sz w:val="20"/>
      <w:szCs w:val="20"/>
      <w:lang w:eastAsia="ru-RU"/>
    </w:rPr>
  </w:style>
  <w:style w:type="character" w:customStyle="1" w:styleId="216">
    <w:name w:val="Основной текст 2 Знак1"/>
    <w:basedOn w:val="a0"/>
    <w:semiHidden/>
    <w:rsid w:val="00A83F9A"/>
  </w:style>
  <w:style w:type="character" w:customStyle="1" w:styleId="submenu-table">
    <w:name w:val="submenu-table"/>
    <w:basedOn w:val="a0"/>
    <w:rsid w:val="00A83F9A"/>
  </w:style>
  <w:style w:type="character" w:customStyle="1" w:styleId="FontStyle25">
    <w:name w:val="Font Style25"/>
    <w:basedOn w:val="a0"/>
    <w:uiPriority w:val="99"/>
    <w:rsid w:val="00A83F9A"/>
    <w:rPr>
      <w:rFonts w:ascii="Times New Roman" w:hAnsi="Times New Roman" w:cs="Times New Roman" w:hint="default"/>
      <w:i/>
      <w:iCs/>
      <w:sz w:val="20"/>
      <w:szCs w:val="20"/>
    </w:rPr>
  </w:style>
  <w:style w:type="character" w:customStyle="1" w:styleId="FontStyle26">
    <w:name w:val="Font Style26"/>
    <w:basedOn w:val="a0"/>
    <w:uiPriority w:val="99"/>
    <w:rsid w:val="00A83F9A"/>
    <w:rPr>
      <w:rFonts w:ascii="Constantia" w:hAnsi="Constantia" w:cs="Constantia" w:hint="default"/>
      <w:b/>
      <w:bCs/>
      <w:sz w:val="20"/>
      <w:szCs w:val="20"/>
    </w:rPr>
  </w:style>
  <w:style w:type="character" w:customStyle="1" w:styleId="FontStyle27">
    <w:name w:val="Font Style27"/>
    <w:basedOn w:val="a0"/>
    <w:uiPriority w:val="99"/>
    <w:rsid w:val="00A83F9A"/>
    <w:rPr>
      <w:rFonts w:ascii="Times New Roman" w:hAnsi="Times New Roman" w:cs="Times New Roman" w:hint="default"/>
      <w:sz w:val="20"/>
      <w:szCs w:val="20"/>
    </w:rPr>
  </w:style>
  <w:style w:type="character" w:customStyle="1" w:styleId="FontStyle29">
    <w:name w:val="Font Style29"/>
    <w:basedOn w:val="a0"/>
    <w:uiPriority w:val="99"/>
    <w:rsid w:val="00A83F9A"/>
    <w:rPr>
      <w:rFonts w:ascii="Times New Roman" w:hAnsi="Times New Roman" w:cs="Times New Roman" w:hint="default"/>
      <w:i/>
      <w:iCs/>
      <w:sz w:val="20"/>
      <w:szCs w:val="20"/>
    </w:rPr>
  </w:style>
  <w:style w:type="character" w:customStyle="1" w:styleId="FontStyle30">
    <w:name w:val="Font Style30"/>
    <w:basedOn w:val="a0"/>
    <w:uiPriority w:val="99"/>
    <w:rsid w:val="00A83F9A"/>
    <w:rPr>
      <w:rFonts w:ascii="Times New Roman" w:hAnsi="Times New Roman" w:cs="Times New Roman" w:hint="default"/>
      <w:b/>
      <w:bCs/>
      <w:sz w:val="20"/>
      <w:szCs w:val="20"/>
    </w:rPr>
  </w:style>
  <w:style w:type="character" w:customStyle="1" w:styleId="FontStyle34">
    <w:name w:val="Font Style34"/>
    <w:basedOn w:val="a0"/>
    <w:uiPriority w:val="99"/>
    <w:rsid w:val="00A83F9A"/>
    <w:rPr>
      <w:rFonts w:ascii="Times New Roman" w:hAnsi="Times New Roman" w:cs="Times New Roman" w:hint="default"/>
      <w:sz w:val="20"/>
      <w:szCs w:val="20"/>
    </w:rPr>
  </w:style>
  <w:style w:type="character" w:customStyle="1" w:styleId="FontStyle38">
    <w:name w:val="Font Style38"/>
    <w:basedOn w:val="a0"/>
    <w:uiPriority w:val="99"/>
    <w:rsid w:val="00A83F9A"/>
    <w:rPr>
      <w:rFonts w:ascii="Times New Roman" w:hAnsi="Times New Roman" w:cs="Times New Roman" w:hint="default"/>
      <w:b/>
      <w:bCs/>
      <w:sz w:val="16"/>
      <w:szCs w:val="16"/>
    </w:rPr>
  </w:style>
  <w:style w:type="character" w:customStyle="1" w:styleId="FontStyle20">
    <w:name w:val="Font Style20"/>
    <w:basedOn w:val="a0"/>
    <w:uiPriority w:val="99"/>
    <w:rsid w:val="00A83F9A"/>
    <w:rPr>
      <w:rFonts w:ascii="Times New Roman" w:hAnsi="Times New Roman" w:cs="Times New Roman" w:hint="default"/>
      <w:sz w:val="22"/>
      <w:szCs w:val="22"/>
    </w:rPr>
  </w:style>
  <w:style w:type="paragraph" w:styleId="afa">
    <w:name w:val="Plain Text"/>
    <w:basedOn w:val="a"/>
    <w:link w:val="af9"/>
    <w:semiHidden/>
    <w:unhideWhenUsed/>
    <w:rsid w:val="00A83F9A"/>
    <w:pPr>
      <w:spacing w:after="0" w:line="240" w:lineRule="auto"/>
    </w:pPr>
    <w:rPr>
      <w:rFonts w:ascii="Courier New" w:eastAsia="Times New Roman" w:hAnsi="Courier New" w:cs="Courier New"/>
      <w:sz w:val="20"/>
      <w:szCs w:val="20"/>
      <w:lang w:eastAsia="ru-RU"/>
    </w:rPr>
  </w:style>
  <w:style w:type="character" w:customStyle="1" w:styleId="1f2">
    <w:name w:val="Текст Знак1"/>
    <w:basedOn w:val="a0"/>
    <w:uiPriority w:val="99"/>
    <w:semiHidden/>
    <w:rsid w:val="00A83F9A"/>
    <w:rPr>
      <w:rFonts w:ascii="Consolas" w:hAnsi="Consolas" w:cs="Consolas"/>
      <w:sz w:val="21"/>
      <w:szCs w:val="21"/>
    </w:rPr>
  </w:style>
  <w:style w:type="character" w:customStyle="1" w:styleId="FontStyle110">
    <w:name w:val="Font Style110"/>
    <w:basedOn w:val="a0"/>
    <w:rsid w:val="00A83F9A"/>
    <w:rPr>
      <w:rFonts w:ascii="Times New Roman" w:hAnsi="Times New Roman" w:cs="Times New Roman" w:hint="default"/>
      <w:b/>
      <w:bCs/>
      <w:sz w:val="18"/>
      <w:szCs w:val="18"/>
    </w:rPr>
  </w:style>
  <w:style w:type="character" w:customStyle="1" w:styleId="FontStyle108">
    <w:name w:val="Font Style108"/>
    <w:basedOn w:val="a0"/>
    <w:rsid w:val="00A83F9A"/>
    <w:rPr>
      <w:rFonts w:ascii="Times New Roman" w:hAnsi="Times New Roman" w:cs="Times New Roman" w:hint="default"/>
      <w:i/>
      <w:iCs/>
      <w:sz w:val="20"/>
      <w:szCs w:val="20"/>
    </w:rPr>
  </w:style>
  <w:style w:type="table" w:styleId="afff3">
    <w:name w:val="Table Grid"/>
    <w:basedOn w:val="a1"/>
    <w:uiPriority w:val="59"/>
    <w:rsid w:val="00A83F9A"/>
    <w:pPr>
      <w:spacing w:after="0" w:line="240" w:lineRule="auto"/>
    </w:pPr>
    <w:rPr>
      <w:rFonts w:ascii="Calibri" w:eastAsia="Times New Roman"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3">
    <w:name w:val="Сетка таблицы1"/>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a">
    <w:name w:val="Сетка таблицы2"/>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uiPriority w:val="59"/>
    <w:rsid w:val="00A83F9A"/>
    <w:pPr>
      <w:spacing w:after="0" w:line="240" w:lineRule="auto"/>
    </w:pPr>
    <w:rPr>
      <w:rFonts w:ascii="Cambria" w:eastAsia="Calibri"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uiPriority w:val="99"/>
    <w:rsid w:val="00A83F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1"/>
    <w:rsid w:val="00A83F9A"/>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1"/>
    <w:uiPriority w:val="59"/>
    <w:rsid w:val="00A83F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
    <w:basedOn w:val="a1"/>
    <w:uiPriority w:val="59"/>
    <w:rsid w:val="00A83F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uiPriority w:val="59"/>
    <w:rsid w:val="00A83F9A"/>
    <w:pPr>
      <w:spacing w:after="0" w:line="240" w:lineRule="auto"/>
    </w:pPr>
    <w:rPr>
      <w:rFonts w:ascii="Calibri" w:eastAsia="Times New Roman"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1"/>
    <w:uiPriority w:val="59"/>
    <w:rsid w:val="00A83F9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4">
    <w:name w:val="List Paragraph"/>
    <w:basedOn w:val="a"/>
    <w:uiPriority w:val="34"/>
    <w:qFormat/>
    <w:rsid w:val="00FC30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A83F9A"/>
    <w:pPr>
      <w:keepNext/>
      <w:keepLines/>
      <w:spacing w:before="480" w:after="0" w:line="360" w:lineRule="auto"/>
      <w:outlineLvl w:val="0"/>
    </w:pPr>
    <w:rPr>
      <w:rFonts w:ascii="Cambria" w:eastAsia="Times New Roman" w:hAnsi="Cambria" w:cs="Times New Roman"/>
      <w:b/>
      <w:bCs/>
      <w:color w:val="365F91" w:themeColor="accent1" w:themeShade="BF"/>
      <w:sz w:val="28"/>
      <w:szCs w:val="28"/>
    </w:rPr>
  </w:style>
  <w:style w:type="paragraph" w:styleId="2">
    <w:name w:val="heading 2"/>
    <w:basedOn w:val="a"/>
    <w:next w:val="a"/>
    <w:link w:val="20"/>
    <w:uiPriority w:val="1"/>
    <w:semiHidden/>
    <w:unhideWhenUsed/>
    <w:qFormat/>
    <w:rsid w:val="00A83F9A"/>
    <w:pPr>
      <w:keepNext/>
      <w:keepLines/>
      <w:spacing w:before="200" w:after="0" w:line="360" w:lineRule="auto"/>
      <w:outlineLvl w:val="1"/>
    </w:pPr>
    <w:rPr>
      <w:rFonts w:ascii="Cambria" w:eastAsia="Times New Roman" w:hAnsi="Cambria" w:cs="Times New Roman"/>
      <w:b/>
      <w:bCs/>
      <w:color w:val="4F81BD" w:themeColor="accent1"/>
      <w:sz w:val="26"/>
      <w:szCs w:val="26"/>
    </w:rPr>
  </w:style>
  <w:style w:type="paragraph" w:styleId="3">
    <w:name w:val="heading 3"/>
    <w:basedOn w:val="a"/>
    <w:next w:val="a"/>
    <w:link w:val="30"/>
    <w:semiHidden/>
    <w:unhideWhenUsed/>
    <w:qFormat/>
    <w:rsid w:val="00A83F9A"/>
    <w:pPr>
      <w:keepNext/>
      <w:keepLines/>
      <w:spacing w:before="200" w:after="0" w:line="360" w:lineRule="auto"/>
      <w:outlineLvl w:val="2"/>
    </w:pPr>
    <w:rPr>
      <w:rFonts w:ascii="Cambria" w:eastAsia="Times New Roman" w:hAnsi="Cambria" w:cs="Times New Roman"/>
      <w:b/>
      <w:bCs/>
      <w:color w:val="4F81BD" w:themeColor="accent1"/>
    </w:rPr>
  </w:style>
  <w:style w:type="paragraph" w:styleId="4">
    <w:name w:val="heading 4"/>
    <w:basedOn w:val="a"/>
    <w:next w:val="a"/>
    <w:link w:val="40"/>
    <w:semiHidden/>
    <w:unhideWhenUsed/>
    <w:qFormat/>
    <w:rsid w:val="00A83F9A"/>
    <w:pPr>
      <w:keepNext/>
      <w:keepLines/>
      <w:spacing w:before="200" w:after="0" w:line="360" w:lineRule="auto"/>
      <w:outlineLvl w:val="3"/>
    </w:pPr>
    <w:rPr>
      <w:rFonts w:ascii="Cambria" w:eastAsia="Times New Roman" w:hAnsi="Cambria" w:cs="Times New Roman"/>
      <w:b/>
      <w:bCs/>
      <w:i/>
      <w:iCs/>
      <w:color w:val="4F81BD" w:themeColor="accent1"/>
    </w:rPr>
  </w:style>
  <w:style w:type="paragraph" w:styleId="5">
    <w:name w:val="heading 5"/>
    <w:basedOn w:val="a"/>
    <w:next w:val="a"/>
    <w:link w:val="50"/>
    <w:semiHidden/>
    <w:unhideWhenUsed/>
    <w:qFormat/>
    <w:rsid w:val="00A83F9A"/>
    <w:pPr>
      <w:keepNext/>
      <w:keepLines/>
      <w:spacing w:before="200" w:after="0" w:line="360" w:lineRule="auto"/>
      <w:outlineLvl w:val="4"/>
    </w:pPr>
    <w:rPr>
      <w:rFonts w:ascii="Cambria" w:eastAsia="Times New Roman" w:hAnsi="Cambria" w:cs="Times New Roman"/>
      <w:color w:val="243F60" w:themeColor="accent1" w:themeShade="7F"/>
    </w:rPr>
  </w:style>
  <w:style w:type="paragraph" w:styleId="6">
    <w:name w:val="heading 6"/>
    <w:basedOn w:val="a"/>
    <w:next w:val="a"/>
    <w:link w:val="60"/>
    <w:semiHidden/>
    <w:unhideWhenUsed/>
    <w:qFormat/>
    <w:rsid w:val="00A83F9A"/>
    <w:pPr>
      <w:keepNext/>
      <w:keepLines/>
      <w:spacing w:before="200" w:after="0" w:line="360" w:lineRule="auto"/>
      <w:outlineLvl w:val="5"/>
    </w:pPr>
    <w:rPr>
      <w:rFonts w:ascii="Cambria" w:eastAsia="Times New Roman" w:hAnsi="Cambria" w:cs="Times New Roman"/>
      <w:i/>
      <w:iCs/>
      <w:color w:val="243F60" w:themeColor="accent1" w:themeShade="7F"/>
    </w:rPr>
  </w:style>
  <w:style w:type="paragraph" w:styleId="7">
    <w:name w:val="heading 7"/>
    <w:basedOn w:val="a"/>
    <w:next w:val="a"/>
    <w:link w:val="70"/>
    <w:semiHidden/>
    <w:unhideWhenUsed/>
    <w:qFormat/>
    <w:rsid w:val="00A83F9A"/>
    <w:pPr>
      <w:keepNext/>
      <w:keepLines/>
      <w:spacing w:before="200" w:after="0" w:line="360"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A83F9A"/>
    <w:pPr>
      <w:keepNext/>
      <w:keepLines/>
      <w:spacing w:before="200" w:after="0" w:line="360"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A83F9A"/>
    <w:pPr>
      <w:keepNext/>
      <w:keepLines/>
      <w:spacing w:before="200" w:after="0" w:line="36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83F9A"/>
    <w:rPr>
      <w:rFonts w:ascii="Cambria" w:eastAsia="Times New Roman" w:hAnsi="Cambria" w:cs="Times New Roman"/>
      <w:b/>
      <w:bCs/>
      <w:color w:val="365F91" w:themeColor="accent1" w:themeShade="BF"/>
      <w:sz w:val="28"/>
      <w:szCs w:val="28"/>
    </w:rPr>
  </w:style>
  <w:style w:type="character" w:customStyle="1" w:styleId="20">
    <w:name w:val="Заголовок 2 Знак"/>
    <w:basedOn w:val="a0"/>
    <w:link w:val="2"/>
    <w:uiPriority w:val="1"/>
    <w:semiHidden/>
    <w:rsid w:val="00A83F9A"/>
    <w:rPr>
      <w:rFonts w:ascii="Cambria" w:eastAsia="Times New Roman" w:hAnsi="Cambria" w:cs="Times New Roman"/>
      <w:b/>
      <w:bCs/>
      <w:color w:val="4F81BD" w:themeColor="accent1"/>
      <w:sz w:val="26"/>
      <w:szCs w:val="26"/>
    </w:rPr>
  </w:style>
  <w:style w:type="character" w:customStyle="1" w:styleId="30">
    <w:name w:val="Заголовок 3 Знак"/>
    <w:basedOn w:val="a0"/>
    <w:link w:val="3"/>
    <w:semiHidden/>
    <w:rsid w:val="00A83F9A"/>
    <w:rPr>
      <w:rFonts w:ascii="Cambria" w:eastAsia="Times New Roman" w:hAnsi="Cambria" w:cs="Times New Roman"/>
      <w:b/>
      <w:bCs/>
      <w:color w:val="4F81BD" w:themeColor="accent1"/>
    </w:rPr>
  </w:style>
  <w:style w:type="character" w:customStyle="1" w:styleId="40">
    <w:name w:val="Заголовок 4 Знак"/>
    <w:basedOn w:val="a0"/>
    <w:link w:val="4"/>
    <w:semiHidden/>
    <w:rsid w:val="00A83F9A"/>
    <w:rPr>
      <w:rFonts w:ascii="Cambria" w:eastAsia="Times New Roman" w:hAnsi="Cambria" w:cs="Times New Roman"/>
      <w:b/>
      <w:bCs/>
      <w:i/>
      <w:iCs/>
      <w:color w:val="4F81BD" w:themeColor="accent1"/>
    </w:rPr>
  </w:style>
  <w:style w:type="character" w:customStyle="1" w:styleId="50">
    <w:name w:val="Заголовок 5 Знак"/>
    <w:basedOn w:val="a0"/>
    <w:link w:val="5"/>
    <w:semiHidden/>
    <w:rsid w:val="00A83F9A"/>
    <w:rPr>
      <w:rFonts w:ascii="Cambria" w:eastAsia="Times New Roman" w:hAnsi="Cambria" w:cs="Times New Roman"/>
      <w:color w:val="243F60" w:themeColor="accent1" w:themeShade="7F"/>
    </w:rPr>
  </w:style>
  <w:style w:type="character" w:customStyle="1" w:styleId="60">
    <w:name w:val="Заголовок 6 Знак"/>
    <w:basedOn w:val="a0"/>
    <w:link w:val="6"/>
    <w:semiHidden/>
    <w:rsid w:val="00A83F9A"/>
    <w:rPr>
      <w:rFonts w:ascii="Cambria" w:eastAsia="Times New Roman" w:hAnsi="Cambria" w:cs="Times New Roman"/>
      <w:i/>
      <w:iCs/>
      <w:color w:val="243F60" w:themeColor="accent1" w:themeShade="7F"/>
    </w:rPr>
  </w:style>
  <w:style w:type="character" w:customStyle="1" w:styleId="70">
    <w:name w:val="Заголовок 7 Знак"/>
    <w:basedOn w:val="a0"/>
    <w:link w:val="7"/>
    <w:semiHidden/>
    <w:rsid w:val="00A83F9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semiHidden/>
    <w:rsid w:val="00A83F9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semiHidden/>
    <w:rsid w:val="00A83F9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A83F9A"/>
  </w:style>
  <w:style w:type="character" w:styleId="a3">
    <w:name w:val="Hyperlink"/>
    <w:basedOn w:val="a0"/>
    <w:uiPriority w:val="99"/>
    <w:semiHidden/>
    <w:unhideWhenUsed/>
    <w:rsid w:val="00A83F9A"/>
    <w:rPr>
      <w:color w:val="0000FF" w:themeColor="hyperlink"/>
      <w:u w:val="single"/>
    </w:rPr>
  </w:style>
  <w:style w:type="character" w:styleId="a4">
    <w:name w:val="FollowedHyperlink"/>
    <w:basedOn w:val="a0"/>
    <w:uiPriority w:val="99"/>
    <w:semiHidden/>
    <w:unhideWhenUsed/>
    <w:rsid w:val="00A83F9A"/>
    <w:rPr>
      <w:color w:val="800080" w:themeColor="followedHyperlink"/>
      <w:u w:val="single"/>
    </w:rPr>
  </w:style>
  <w:style w:type="character" w:customStyle="1" w:styleId="a5">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6"/>
    <w:semiHidden/>
    <w:locked/>
    <w:rsid w:val="00A83F9A"/>
    <w:rPr>
      <w:rFonts w:ascii="Times" w:eastAsia="Times New Roman" w:hAnsi="Times" w:cs="Times New Roman"/>
      <w:sz w:val="20"/>
      <w:szCs w:val="20"/>
      <w:lang w:eastAsia="ru-RU"/>
    </w:rPr>
  </w:style>
  <w:style w:type="paragraph" w:styleId="a6">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1"/>
    <w:next w:val="a"/>
    <w:link w:val="a5"/>
    <w:autoRedefine/>
    <w:semiHidden/>
    <w:unhideWhenUsed/>
    <w:qFormat/>
    <w:rsid w:val="00A83F9A"/>
    <w:pPr>
      <w:outlineLvl w:val="9"/>
    </w:pPr>
    <w:rPr>
      <w:rFonts w:ascii="Times" w:hAnsi="Times"/>
      <w:b w:val="0"/>
      <w:bCs w:val="0"/>
      <w:color w:val="auto"/>
      <w:sz w:val="20"/>
      <w:szCs w:val="20"/>
      <w:lang w:eastAsia="ru-RU"/>
    </w:rPr>
  </w:style>
  <w:style w:type="character" w:customStyle="1" w:styleId="a7">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8"/>
    <w:semiHidden/>
    <w:locked/>
    <w:rsid w:val="00A83F9A"/>
    <w:rPr>
      <w:rFonts w:ascii="Calibri" w:eastAsia="Arial Unicode MS" w:hAnsi="Calibri" w:cs="Calibri"/>
      <w:color w:val="00000A"/>
      <w:kern w:val="2"/>
      <w:sz w:val="24"/>
      <w:szCs w:val="24"/>
      <w:lang w:eastAsia="ru-RU"/>
    </w:rPr>
  </w:style>
  <w:style w:type="paragraph" w:styleId="a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7"/>
    <w:semiHidden/>
    <w:unhideWhenUsed/>
    <w:qFormat/>
    <w:rsid w:val="00A83F9A"/>
    <w:pPr>
      <w:spacing w:after="0" w:line="240" w:lineRule="auto"/>
    </w:pPr>
    <w:rPr>
      <w:rFonts w:ascii="Calibri" w:eastAsia="Arial Unicode MS" w:hAnsi="Calibri" w:cs="Calibri"/>
      <w:color w:val="00000A"/>
      <w:kern w:val="2"/>
      <w:sz w:val="24"/>
      <w:szCs w:val="24"/>
      <w:lang w:eastAsia="ru-RU"/>
    </w:rPr>
  </w:style>
  <w:style w:type="character" w:customStyle="1" w:styleId="12">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A83F9A"/>
    <w:rPr>
      <w:sz w:val="20"/>
      <w:szCs w:val="20"/>
    </w:rPr>
  </w:style>
  <w:style w:type="character" w:customStyle="1" w:styleId="a9">
    <w:name w:val="Текст примечания Знак"/>
    <w:basedOn w:val="a0"/>
    <w:link w:val="aa"/>
    <w:uiPriority w:val="99"/>
    <w:semiHidden/>
    <w:locked/>
    <w:rsid w:val="00A83F9A"/>
    <w:rPr>
      <w:sz w:val="20"/>
      <w:szCs w:val="20"/>
    </w:rPr>
  </w:style>
  <w:style w:type="character" w:customStyle="1" w:styleId="ab">
    <w:name w:val="Верхний колонтитул Знак"/>
    <w:aliases w:val="Header Char Знак"/>
    <w:basedOn w:val="a0"/>
    <w:link w:val="ac"/>
    <w:uiPriority w:val="99"/>
    <w:semiHidden/>
    <w:locked/>
    <w:rsid w:val="00A83F9A"/>
    <w:rPr>
      <w:rFonts w:ascii="Times New Roman" w:eastAsia="Times New Roman" w:hAnsi="Times New Roman" w:cs="Times New Roman"/>
      <w:sz w:val="24"/>
      <w:szCs w:val="24"/>
      <w:lang w:eastAsia="ru-RU"/>
    </w:rPr>
  </w:style>
  <w:style w:type="paragraph" w:styleId="ac">
    <w:name w:val="header"/>
    <w:aliases w:val="Header Char"/>
    <w:basedOn w:val="a"/>
    <w:link w:val="ab"/>
    <w:uiPriority w:val="99"/>
    <w:semiHidden/>
    <w:unhideWhenUsed/>
    <w:qFormat/>
    <w:rsid w:val="00A83F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3">
    <w:name w:val="Верхний колонтитул Знак1"/>
    <w:aliases w:val="Header Char Знак1"/>
    <w:basedOn w:val="a0"/>
    <w:uiPriority w:val="99"/>
    <w:semiHidden/>
    <w:rsid w:val="00A83F9A"/>
  </w:style>
  <w:style w:type="character" w:customStyle="1" w:styleId="ad">
    <w:name w:val="Нижний колонтитул Знак"/>
    <w:basedOn w:val="a0"/>
    <w:link w:val="ae"/>
    <w:uiPriority w:val="99"/>
    <w:semiHidden/>
    <w:locked/>
    <w:rsid w:val="00A83F9A"/>
    <w:rPr>
      <w:rFonts w:ascii="Times New Roman" w:eastAsia="Times New Roman" w:hAnsi="Times New Roman" w:cs="Times New Roman"/>
      <w:sz w:val="24"/>
      <w:szCs w:val="24"/>
      <w:lang w:eastAsia="ru-RU"/>
    </w:rPr>
  </w:style>
  <w:style w:type="character" w:customStyle="1" w:styleId="af">
    <w:name w:val="Название Знак"/>
    <w:basedOn w:val="a0"/>
    <w:link w:val="af0"/>
    <w:uiPriority w:val="10"/>
    <w:locked/>
    <w:rsid w:val="00A83F9A"/>
    <w:rPr>
      <w:rFonts w:ascii="Cambria" w:eastAsia="Times New Roman" w:hAnsi="Cambria" w:cs="Times New Roman"/>
      <w:color w:val="17365D" w:themeColor="text2" w:themeShade="BF"/>
      <w:spacing w:val="5"/>
      <w:kern w:val="28"/>
      <w:sz w:val="52"/>
      <w:szCs w:val="52"/>
    </w:rPr>
  </w:style>
  <w:style w:type="character" w:customStyle="1" w:styleId="af1">
    <w:name w:val="Основной текст Знак"/>
    <w:basedOn w:val="a0"/>
    <w:link w:val="af2"/>
    <w:uiPriority w:val="99"/>
    <w:semiHidden/>
    <w:locked/>
    <w:rsid w:val="00A83F9A"/>
    <w:rPr>
      <w:rFonts w:ascii="Times New Roman" w:eastAsia="Times New Roman" w:hAnsi="Times New Roman" w:cs="Times New Roman"/>
      <w:b/>
      <w:bCs/>
      <w:sz w:val="24"/>
      <w:szCs w:val="24"/>
      <w:lang w:eastAsia="ru-RU"/>
    </w:rPr>
  </w:style>
  <w:style w:type="character" w:customStyle="1" w:styleId="af3">
    <w:name w:val="Основной текст с отступом Знак"/>
    <w:basedOn w:val="a0"/>
    <w:link w:val="af4"/>
    <w:uiPriority w:val="99"/>
    <w:semiHidden/>
    <w:locked/>
    <w:rsid w:val="00A83F9A"/>
  </w:style>
  <w:style w:type="character" w:customStyle="1" w:styleId="af5">
    <w:name w:val="Подзаголовок Знак"/>
    <w:basedOn w:val="a0"/>
    <w:link w:val="af6"/>
    <w:uiPriority w:val="11"/>
    <w:locked/>
    <w:rsid w:val="00A83F9A"/>
    <w:rPr>
      <w:rFonts w:ascii="Cambria" w:eastAsia="Times New Roman" w:hAnsi="Cambria" w:cs="Times New Roman"/>
      <w:i/>
      <w:iCs/>
      <w:color w:val="4F81BD" w:themeColor="accent1"/>
      <w:spacing w:val="15"/>
      <w:sz w:val="24"/>
      <w:szCs w:val="24"/>
    </w:rPr>
  </w:style>
  <w:style w:type="character" w:customStyle="1" w:styleId="21">
    <w:name w:val="Основной текст 2 Знак"/>
    <w:basedOn w:val="a0"/>
    <w:link w:val="22"/>
    <w:semiHidden/>
    <w:locked/>
    <w:rsid w:val="00A83F9A"/>
    <w:rPr>
      <w:rFonts w:ascii="Calibri" w:eastAsia="Times New Roman" w:hAnsi="Calibri" w:cs="Times New Roman"/>
      <w:sz w:val="20"/>
      <w:szCs w:val="20"/>
      <w:lang w:eastAsia="ru-RU"/>
    </w:rPr>
  </w:style>
  <w:style w:type="character" w:customStyle="1" w:styleId="31">
    <w:name w:val="Основной текст 3 Знак"/>
    <w:basedOn w:val="a0"/>
    <w:link w:val="32"/>
    <w:uiPriority w:val="99"/>
    <w:semiHidden/>
    <w:locked/>
    <w:rsid w:val="00A83F9A"/>
    <w:rPr>
      <w:rFonts w:ascii="Times New Roman" w:eastAsia="Times New Roman" w:hAnsi="Times New Roman" w:cs="Times New Roman"/>
      <w:sz w:val="16"/>
      <w:szCs w:val="16"/>
      <w:lang w:eastAsia="ru-RU"/>
    </w:rPr>
  </w:style>
  <w:style w:type="character" w:customStyle="1" w:styleId="23">
    <w:name w:val="Основной текст с отступом 2 Знак"/>
    <w:basedOn w:val="a0"/>
    <w:link w:val="24"/>
    <w:semiHidden/>
    <w:locked/>
    <w:rsid w:val="00A83F9A"/>
    <w:rPr>
      <w:rFonts w:ascii="Arial" w:eastAsia="Times New Roman" w:hAnsi="Arial" w:cs="Arial"/>
      <w:sz w:val="28"/>
      <w:szCs w:val="24"/>
      <w:lang w:eastAsia="ru-RU"/>
    </w:rPr>
  </w:style>
  <w:style w:type="character" w:customStyle="1" w:styleId="af7">
    <w:name w:val="Схема документа Знак"/>
    <w:basedOn w:val="a0"/>
    <w:link w:val="af8"/>
    <w:uiPriority w:val="99"/>
    <w:semiHidden/>
    <w:locked/>
    <w:rsid w:val="00A83F9A"/>
    <w:rPr>
      <w:rFonts w:ascii="Tahoma" w:eastAsia="Times New Roman" w:hAnsi="Tahoma" w:cs="Tahoma"/>
      <w:sz w:val="16"/>
      <w:szCs w:val="16"/>
      <w:lang w:eastAsia="ru-RU"/>
    </w:rPr>
  </w:style>
  <w:style w:type="character" w:customStyle="1" w:styleId="af9">
    <w:name w:val="Текст Знак"/>
    <w:basedOn w:val="a0"/>
    <w:link w:val="afa"/>
    <w:semiHidden/>
    <w:locked/>
    <w:rsid w:val="00A83F9A"/>
    <w:rPr>
      <w:rFonts w:ascii="Courier New" w:eastAsia="Times New Roman" w:hAnsi="Courier New" w:cs="Courier New"/>
      <w:sz w:val="20"/>
      <w:szCs w:val="20"/>
      <w:lang w:eastAsia="ru-RU"/>
    </w:rPr>
  </w:style>
  <w:style w:type="paragraph" w:styleId="aa">
    <w:name w:val="annotation text"/>
    <w:basedOn w:val="a"/>
    <w:link w:val="a9"/>
    <w:uiPriority w:val="99"/>
    <w:semiHidden/>
    <w:unhideWhenUsed/>
    <w:rsid w:val="00A83F9A"/>
    <w:pPr>
      <w:spacing w:after="120" w:line="240" w:lineRule="auto"/>
    </w:pPr>
    <w:rPr>
      <w:sz w:val="20"/>
      <w:szCs w:val="20"/>
    </w:rPr>
  </w:style>
  <w:style w:type="character" w:customStyle="1" w:styleId="14">
    <w:name w:val="Текст примечания Знак1"/>
    <w:basedOn w:val="a0"/>
    <w:uiPriority w:val="99"/>
    <w:semiHidden/>
    <w:rsid w:val="00A83F9A"/>
    <w:rPr>
      <w:sz w:val="20"/>
      <w:szCs w:val="20"/>
    </w:rPr>
  </w:style>
  <w:style w:type="character" w:customStyle="1" w:styleId="afb">
    <w:name w:val="Тема примечания Знак"/>
    <w:basedOn w:val="a9"/>
    <w:link w:val="afc"/>
    <w:uiPriority w:val="99"/>
    <w:semiHidden/>
    <w:locked/>
    <w:rsid w:val="00A83F9A"/>
    <w:rPr>
      <w:b/>
      <w:bCs/>
      <w:sz w:val="20"/>
      <w:szCs w:val="20"/>
    </w:rPr>
  </w:style>
  <w:style w:type="character" w:customStyle="1" w:styleId="afd">
    <w:name w:val="Текст выноски Знак"/>
    <w:basedOn w:val="a0"/>
    <w:link w:val="afe"/>
    <w:uiPriority w:val="99"/>
    <w:semiHidden/>
    <w:locked/>
    <w:rsid w:val="00A83F9A"/>
    <w:rPr>
      <w:rFonts w:ascii="Lucida Grande CY" w:eastAsia="Times New Roman" w:hAnsi="Lucida Grande CY" w:cs="Lucida Grande CY"/>
      <w:sz w:val="18"/>
      <w:szCs w:val="18"/>
      <w:lang w:eastAsia="ru-RU"/>
    </w:rPr>
  </w:style>
  <w:style w:type="character" w:customStyle="1" w:styleId="aff">
    <w:name w:val="Без интервала Знак"/>
    <w:aliases w:val="основа Знак"/>
    <w:basedOn w:val="a0"/>
    <w:link w:val="aff0"/>
    <w:uiPriority w:val="99"/>
    <w:locked/>
    <w:rsid w:val="00A83F9A"/>
  </w:style>
  <w:style w:type="paragraph" w:styleId="aff0">
    <w:name w:val="No Spacing"/>
    <w:aliases w:val="основа"/>
    <w:link w:val="aff"/>
    <w:uiPriority w:val="99"/>
    <w:qFormat/>
    <w:rsid w:val="00A83F9A"/>
    <w:pPr>
      <w:spacing w:after="0" w:line="360" w:lineRule="auto"/>
    </w:pPr>
  </w:style>
  <w:style w:type="character" w:customStyle="1" w:styleId="25">
    <w:name w:val="Цитата 2 Знак"/>
    <w:basedOn w:val="a0"/>
    <w:link w:val="26"/>
    <w:uiPriority w:val="29"/>
    <w:locked/>
    <w:rsid w:val="00A83F9A"/>
    <w:rPr>
      <w:i/>
      <w:iCs/>
      <w:color w:val="000000" w:themeColor="text1"/>
    </w:rPr>
  </w:style>
  <w:style w:type="character" w:customStyle="1" w:styleId="aff1">
    <w:name w:val="Выделенная цитата Знак"/>
    <w:basedOn w:val="a0"/>
    <w:link w:val="aff2"/>
    <w:uiPriority w:val="30"/>
    <w:locked/>
    <w:rsid w:val="00A83F9A"/>
    <w:rPr>
      <w:b/>
      <w:bCs/>
      <w:i/>
      <w:iCs/>
      <w:color w:val="4F81BD" w:themeColor="accent1"/>
    </w:rPr>
  </w:style>
  <w:style w:type="paragraph" w:customStyle="1" w:styleId="14TexstOSNOVA1012">
    <w:name w:val="14TexstOSNOVA_10/12"/>
    <w:basedOn w:val="a"/>
    <w:qFormat/>
    <w:rsid w:val="00A83F9A"/>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eastAsia="ru-RU"/>
    </w:rPr>
  </w:style>
  <w:style w:type="character" w:customStyle="1" w:styleId="aff3">
    <w:name w:val="Основной Знак"/>
    <w:link w:val="aff4"/>
    <w:locked/>
    <w:rsid w:val="00A83F9A"/>
    <w:rPr>
      <w:rFonts w:ascii="NewtonCSanPin" w:eastAsia="Times New Roman" w:hAnsi="NewtonCSanPin" w:cs="NewtonCSanPin"/>
      <w:color w:val="000000"/>
      <w:sz w:val="21"/>
      <w:szCs w:val="21"/>
      <w:lang w:eastAsia="ru-RU"/>
    </w:rPr>
  </w:style>
  <w:style w:type="paragraph" w:customStyle="1" w:styleId="aff4">
    <w:name w:val="Основной"/>
    <w:basedOn w:val="a"/>
    <w:link w:val="aff3"/>
    <w:qFormat/>
    <w:rsid w:val="00A83F9A"/>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lang w:eastAsia="ru-RU"/>
    </w:rPr>
  </w:style>
  <w:style w:type="paragraph" w:customStyle="1" w:styleId="aff5">
    <w:name w:val="Буллит"/>
    <w:basedOn w:val="aff4"/>
    <w:qFormat/>
    <w:rsid w:val="00A83F9A"/>
    <w:pPr>
      <w:ind w:firstLine="244"/>
    </w:pPr>
  </w:style>
  <w:style w:type="paragraph" w:customStyle="1" w:styleId="41">
    <w:name w:val="Заг 4"/>
    <w:basedOn w:val="a"/>
    <w:qFormat/>
    <w:rsid w:val="00A83F9A"/>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paragraph" w:customStyle="1" w:styleId="aff6">
    <w:name w:val="Сноска"/>
    <w:basedOn w:val="aff4"/>
    <w:qFormat/>
    <w:rsid w:val="00A83F9A"/>
    <w:pPr>
      <w:spacing w:line="174" w:lineRule="atLeast"/>
    </w:pPr>
    <w:rPr>
      <w:sz w:val="17"/>
      <w:szCs w:val="17"/>
    </w:rPr>
  </w:style>
  <w:style w:type="paragraph" w:customStyle="1" w:styleId="xl69">
    <w:name w:val="xl69"/>
    <w:basedOn w:val="a"/>
    <w:qFormat/>
    <w:rsid w:val="00A83F9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аголовок столбца"/>
    <w:basedOn w:val="a"/>
    <w:qFormat/>
    <w:rsid w:val="00A83F9A"/>
    <w:pPr>
      <w:suppressAutoHyphens/>
      <w:spacing w:after="120"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A83F9A"/>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A83F9A"/>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A83F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10">
    <w:name w:val="Основной текст с отступом 21"/>
    <w:basedOn w:val="a"/>
    <w:qFormat/>
    <w:rsid w:val="00A83F9A"/>
    <w:pPr>
      <w:widowControl w:val="0"/>
      <w:suppressAutoHyphens/>
      <w:spacing w:after="0" w:line="240" w:lineRule="auto"/>
      <w:ind w:firstLine="706"/>
      <w:jc w:val="both"/>
    </w:pPr>
    <w:rPr>
      <w:rFonts w:ascii="Arial" w:eastAsia="Arial Unicode MS" w:hAnsi="Arial" w:cs="Arial"/>
      <w:kern w:val="2"/>
      <w:sz w:val="28"/>
      <w:szCs w:val="28"/>
      <w:lang w:eastAsia="ar-SA"/>
    </w:rPr>
  </w:style>
  <w:style w:type="paragraph" w:customStyle="1" w:styleId="c7">
    <w:name w:val="c7"/>
    <w:basedOn w:val="a"/>
    <w:qFormat/>
    <w:rsid w:val="00A83F9A"/>
    <w:pPr>
      <w:spacing w:before="90" w:after="90" w:line="240" w:lineRule="auto"/>
    </w:pPr>
    <w:rPr>
      <w:rFonts w:ascii="Times New Roman" w:eastAsia="Times New Roman" w:hAnsi="Times New Roman" w:cs="Times New Roman"/>
      <w:sz w:val="24"/>
      <w:szCs w:val="24"/>
      <w:lang w:eastAsia="ru-RU"/>
    </w:rPr>
  </w:style>
  <w:style w:type="paragraph" w:customStyle="1" w:styleId="c3">
    <w:name w:val="c3"/>
    <w:basedOn w:val="a"/>
    <w:qFormat/>
    <w:rsid w:val="00A83F9A"/>
    <w:pPr>
      <w:spacing w:before="90" w:after="90" w:line="240" w:lineRule="auto"/>
    </w:pPr>
    <w:rPr>
      <w:rFonts w:ascii="Times New Roman" w:eastAsia="Times New Roman" w:hAnsi="Times New Roman" w:cs="Times New Roman"/>
      <w:sz w:val="24"/>
      <w:szCs w:val="24"/>
      <w:lang w:eastAsia="ru-RU"/>
    </w:rPr>
  </w:style>
  <w:style w:type="paragraph" w:customStyle="1" w:styleId="ParagraphStyle">
    <w:name w:val="Paragraph Style"/>
    <w:qFormat/>
    <w:rsid w:val="00A83F9A"/>
    <w:pPr>
      <w:autoSpaceDE w:val="0"/>
      <w:autoSpaceDN w:val="0"/>
      <w:adjustRightInd w:val="0"/>
      <w:spacing w:after="0" w:line="240" w:lineRule="auto"/>
    </w:pPr>
    <w:rPr>
      <w:rFonts w:ascii="Arial" w:eastAsia="Calibri" w:hAnsi="Arial" w:cs="Arial"/>
      <w:sz w:val="24"/>
      <w:szCs w:val="24"/>
    </w:rPr>
  </w:style>
  <w:style w:type="paragraph" w:customStyle="1" w:styleId="c5">
    <w:name w:val="c5"/>
    <w:basedOn w:val="a"/>
    <w:qFormat/>
    <w:rsid w:val="00A83F9A"/>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A83F9A"/>
    <w:pPr>
      <w:autoSpaceDE w:val="0"/>
      <w:autoSpaceDN w:val="0"/>
      <w:adjustRightInd w:val="0"/>
      <w:spacing w:after="0" w:line="240" w:lineRule="auto"/>
      <w:jc w:val="center"/>
    </w:pPr>
    <w:rPr>
      <w:rFonts w:ascii="Arial" w:eastAsia="Calibri" w:hAnsi="Arial" w:cs="Arial"/>
      <w:sz w:val="24"/>
      <w:szCs w:val="24"/>
    </w:rPr>
  </w:style>
  <w:style w:type="paragraph" w:customStyle="1" w:styleId="15">
    <w:name w:val="Без интервала1"/>
    <w:qFormat/>
    <w:rsid w:val="00A83F9A"/>
    <w:pPr>
      <w:suppressAutoHyphens/>
      <w:spacing w:after="0" w:line="240" w:lineRule="auto"/>
    </w:pPr>
    <w:rPr>
      <w:rFonts w:ascii="Calibri" w:eastAsia="Calibri" w:hAnsi="Calibri" w:cs="Calibri"/>
      <w:lang w:eastAsia="ar-SA"/>
    </w:rPr>
  </w:style>
  <w:style w:type="paragraph" w:customStyle="1" w:styleId="razdel">
    <w:name w:val="razdel"/>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c12">
    <w:name w:val="c38 c0 c12"/>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Новый"/>
    <w:basedOn w:val="a"/>
    <w:qFormat/>
    <w:rsid w:val="00A83F9A"/>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27">
    <w:name w:val="Без интервала2"/>
    <w:qFormat/>
    <w:rsid w:val="00A83F9A"/>
    <w:pPr>
      <w:spacing w:after="0" w:line="240" w:lineRule="auto"/>
    </w:pPr>
    <w:rPr>
      <w:rFonts w:ascii="Calibri" w:eastAsia="Times New Roman" w:hAnsi="Calibri" w:cs="Times New Roman"/>
    </w:rPr>
  </w:style>
  <w:style w:type="paragraph" w:customStyle="1" w:styleId="33">
    <w:name w:val="Заг 3"/>
    <w:basedOn w:val="a"/>
    <w:qFormat/>
    <w:rsid w:val="00A83F9A"/>
    <w:pPr>
      <w:keepNext/>
      <w:autoSpaceDE w:val="0"/>
      <w:autoSpaceDN w:val="0"/>
      <w:adjustRightInd w:val="0"/>
      <w:spacing w:before="255" w:after="113" w:line="240" w:lineRule="atLeast"/>
      <w:jc w:val="center"/>
    </w:pPr>
    <w:rPr>
      <w:rFonts w:ascii="PragmaticaC" w:eastAsia="Times New Roman" w:hAnsi="PragmaticaC" w:cs="PragmaticaC"/>
      <w:b/>
      <w:bCs/>
      <w:i/>
      <w:iCs/>
      <w:color w:val="000000"/>
      <w:sz w:val="23"/>
      <w:szCs w:val="23"/>
      <w:lang w:eastAsia="ru-RU"/>
    </w:rPr>
  </w:style>
  <w:style w:type="paragraph" w:customStyle="1" w:styleId="p23">
    <w:name w:val="p23"/>
    <w:basedOn w:val="a"/>
    <w:qFormat/>
    <w:rsid w:val="00A83F9A"/>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p22">
    <w:name w:val="p22"/>
    <w:basedOn w:val="a"/>
    <w:qFormat/>
    <w:rsid w:val="00A83F9A"/>
    <w:pPr>
      <w:spacing w:before="280" w:after="280" w:line="240" w:lineRule="auto"/>
    </w:pPr>
    <w:rPr>
      <w:rFonts w:ascii="Times New Roman" w:eastAsia="Times New Roman" w:hAnsi="Times New Roman" w:cs="Times New Roman"/>
      <w:kern w:val="2"/>
      <w:sz w:val="24"/>
      <w:szCs w:val="24"/>
      <w:lang w:eastAsia="he-IL" w:bidi="he-IL"/>
    </w:rPr>
  </w:style>
  <w:style w:type="paragraph" w:customStyle="1" w:styleId="western">
    <w:name w:val="western"/>
    <w:basedOn w:val="a"/>
    <w:qFormat/>
    <w:rsid w:val="00A83F9A"/>
    <w:pPr>
      <w:spacing w:before="280" w:after="0" w:line="240" w:lineRule="auto"/>
    </w:pPr>
    <w:rPr>
      <w:rFonts w:ascii="Times New Roman" w:eastAsia="Times New Roman" w:hAnsi="Times New Roman" w:cs="Times New Roman"/>
      <w:color w:val="000000"/>
      <w:kern w:val="2"/>
      <w:sz w:val="24"/>
      <w:szCs w:val="24"/>
      <w:lang w:eastAsia="ar-SA"/>
    </w:rPr>
  </w:style>
  <w:style w:type="paragraph" w:customStyle="1" w:styleId="p28">
    <w:name w:val="p28"/>
    <w:basedOn w:val="a"/>
    <w:qFormat/>
    <w:rsid w:val="00A83F9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qFormat/>
    <w:rsid w:val="00A83F9A"/>
    <w:pPr>
      <w:suppressAutoHyphens/>
      <w:spacing w:after="0" w:line="360" w:lineRule="auto"/>
      <w:ind w:left="720"/>
    </w:pPr>
    <w:rPr>
      <w:rFonts w:ascii="Times New Roman" w:eastAsia="Calibri" w:hAnsi="Times New Roman" w:cs="Times New Roman"/>
      <w:kern w:val="2"/>
      <w:sz w:val="24"/>
      <w:szCs w:val="24"/>
      <w:lang w:eastAsia="ar-SA"/>
    </w:rPr>
  </w:style>
  <w:style w:type="paragraph" w:customStyle="1" w:styleId="p6">
    <w:name w:val="p6"/>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A83F9A"/>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qFormat/>
    <w:rsid w:val="00A83F9A"/>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qFormat/>
    <w:rsid w:val="00A83F9A"/>
    <w:pPr>
      <w:keepNext/>
      <w:keepLines/>
      <w:spacing w:before="200" w:after="0"/>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qFormat/>
    <w:rsid w:val="00A83F9A"/>
    <w:pPr>
      <w:keepNext/>
      <w:keepLines/>
      <w:spacing w:before="40" w:after="0"/>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A83F9A"/>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c1">
    <w:name w:val="c1"/>
    <w:basedOn w:val="a"/>
    <w:uiPriority w:val="99"/>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8">
    <w:name w:val="Абзац списка2"/>
    <w:basedOn w:val="a"/>
    <w:uiPriority w:val="99"/>
    <w:qFormat/>
    <w:rsid w:val="00A83F9A"/>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34">
    <w:name w:val="Абзац списка3"/>
    <w:basedOn w:val="a"/>
    <w:uiPriority w:val="99"/>
    <w:qFormat/>
    <w:rsid w:val="00A83F9A"/>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p1">
    <w:name w:val="p1"/>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qFormat/>
    <w:rsid w:val="00A83F9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A83F9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2">
    <w:name w:val="Абзац списка4"/>
    <w:basedOn w:val="a"/>
    <w:uiPriority w:val="99"/>
    <w:qFormat/>
    <w:rsid w:val="00A83F9A"/>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programsubhead">
    <w:name w:val="program subhead"/>
    <w:uiPriority w:val="99"/>
    <w:qFormat/>
    <w:rsid w:val="00A83F9A"/>
    <w:pPr>
      <w:suppressAutoHyphens/>
      <w:autoSpaceDE w:val="0"/>
      <w:spacing w:before="142" w:after="136" w:line="260" w:lineRule="atLeast"/>
      <w:jc w:val="center"/>
    </w:pPr>
    <w:rPr>
      <w:rFonts w:ascii="NewBaskervilleExpOdC" w:eastAsia="Times New Roman" w:hAnsi="NewBaskervilleExpOdC" w:cs="NewBaskervilleExpOdC"/>
      <w:b/>
      <w:bCs/>
      <w:kern w:val="2"/>
      <w:lang w:eastAsia="ar-SA"/>
    </w:rPr>
  </w:style>
  <w:style w:type="paragraph" w:customStyle="1" w:styleId="35">
    <w:name w:val="Основной текст3"/>
    <w:basedOn w:val="a"/>
    <w:uiPriority w:val="99"/>
    <w:qFormat/>
    <w:rsid w:val="00A83F9A"/>
    <w:pPr>
      <w:widowControl w:val="0"/>
      <w:shd w:val="clear" w:color="auto" w:fill="FFFFFF"/>
      <w:spacing w:before="300" w:after="0" w:line="250" w:lineRule="exact"/>
      <w:ind w:firstLine="540"/>
      <w:jc w:val="both"/>
    </w:pPr>
    <w:rPr>
      <w:rFonts w:ascii="Arial" w:eastAsia="Courier New" w:hAnsi="Arial" w:cs="Arial"/>
    </w:rPr>
  </w:style>
  <w:style w:type="character" w:customStyle="1" w:styleId="51">
    <w:name w:val="Основной текст (5)_"/>
    <w:basedOn w:val="a0"/>
    <w:link w:val="52"/>
    <w:locked/>
    <w:rsid w:val="00A83F9A"/>
    <w:rPr>
      <w:rFonts w:ascii="Times New Roman" w:eastAsia="Times New Roman" w:hAnsi="Times New Roman" w:cs="Times New Roman"/>
      <w:b/>
      <w:bCs/>
      <w:i/>
      <w:iCs/>
      <w:sz w:val="26"/>
      <w:szCs w:val="26"/>
      <w:shd w:val="clear" w:color="auto" w:fill="FFFFFF"/>
    </w:rPr>
  </w:style>
  <w:style w:type="paragraph" w:customStyle="1" w:styleId="52">
    <w:name w:val="Основной текст (5)"/>
    <w:basedOn w:val="a"/>
    <w:link w:val="51"/>
    <w:qFormat/>
    <w:rsid w:val="00A83F9A"/>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qFormat/>
    <w:rsid w:val="00A83F9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25">
    <w:name w:val="p25"/>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Оглавление 11"/>
    <w:basedOn w:val="a"/>
    <w:next w:val="a"/>
    <w:autoRedefine/>
    <w:uiPriority w:val="39"/>
    <w:qFormat/>
    <w:rsid w:val="00A83F9A"/>
    <w:pPr>
      <w:spacing w:after="100" w:line="256" w:lineRule="auto"/>
    </w:pPr>
    <w:rPr>
      <w:rFonts w:ascii="Calibri" w:eastAsia="Calibri" w:hAnsi="Calibri" w:cs="Times New Roman"/>
    </w:rPr>
  </w:style>
  <w:style w:type="paragraph" w:customStyle="1" w:styleId="212">
    <w:name w:val="Оглавление 21"/>
    <w:basedOn w:val="a"/>
    <w:next w:val="a"/>
    <w:autoRedefine/>
    <w:uiPriority w:val="39"/>
    <w:qFormat/>
    <w:rsid w:val="00A83F9A"/>
    <w:pPr>
      <w:spacing w:after="100" w:line="256" w:lineRule="auto"/>
      <w:ind w:left="220"/>
    </w:pPr>
    <w:rPr>
      <w:rFonts w:ascii="Calibri" w:eastAsia="Calibri" w:hAnsi="Calibri" w:cs="Times New Roman"/>
    </w:rPr>
  </w:style>
  <w:style w:type="paragraph" w:customStyle="1" w:styleId="311">
    <w:name w:val="Оглавление 31"/>
    <w:basedOn w:val="a"/>
    <w:next w:val="a"/>
    <w:autoRedefine/>
    <w:uiPriority w:val="39"/>
    <w:qFormat/>
    <w:rsid w:val="00A83F9A"/>
    <w:pPr>
      <w:spacing w:after="100" w:line="256" w:lineRule="auto"/>
      <w:ind w:left="440"/>
    </w:pPr>
    <w:rPr>
      <w:rFonts w:ascii="Calibri" w:eastAsia="Calibri" w:hAnsi="Calibri" w:cs="Times New Roman"/>
    </w:rPr>
  </w:style>
  <w:style w:type="paragraph" w:customStyle="1" w:styleId="Style36">
    <w:name w:val="Style36"/>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9">
    <w:name w:val="А ОСН ТЕКСТ Знак"/>
    <w:link w:val="affa"/>
    <w:locked/>
    <w:rsid w:val="00A83F9A"/>
    <w:rPr>
      <w:rFonts w:ascii="Arial Unicode MS" w:eastAsia="Arial Unicode MS" w:hAnsi="Arial Unicode MS" w:cs="Arial Unicode MS"/>
      <w:caps/>
      <w:color w:val="000000"/>
      <w:kern w:val="2"/>
      <w:sz w:val="28"/>
      <w:szCs w:val="28"/>
    </w:rPr>
  </w:style>
  <w:style w:type="paragraph" w:customStyle="1" w:styleId="affa">
    <w:name w:val="А ОСН ТЕКСТ"/>
    <w:basedOn w:val="a"/>
    <w:link w:val="aff9"/>
    <w:qFormat/>
    <w:rsid w:val="00A83F9A"/>
    <w:pPr>
      <w:spacing w:after="0" w:line="360" w:lineRule="auto"/>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A83F9A"/>
    <w:rPr>
      <w:rFonts w:ascii="Arial" w:hAnsi="Arial" w:cs="Arial"/>
      <w:b/>
      <w:bCs/>
      <w:sz w:val="26"/>
      <w:szCs w:val="26"/>
    </w:rPr>
  </w:style>
  <w:style w:type="paragraph" w:customStyle="1" w:styleId="podzag10">
    <w:name w:val="podzag_1"/>
    <w:basedOn w:val="a"/>
    <w:link w:val="podzag1"/>
    <w:qFormat/>
    <w:rsid w:val="00A83F9A"/>
    <w:pPr>
      <w:spacing w:before="100" w:beforeAutospacing="1" w:after="100" w:afterAutospacing="1" w:line="240" w:lineRule="auto"/>
      <w:jc w:val="center"/>
    </w:pPr>
    <w:rPr>
      <w:rFonts w:ascii="Arial" w:hAnsi="Arial" w:cs="Arial"/>
      <w:b/>
      <w:bCs/>
      <w:sz w:val="26"/>
      <w:szCs w:val="26"/>
    </w:rPr>
  </w:style>
  <w:style w:type="paragraph" w:customStyle="1" w:styleId="c31">
    <w:name w:val="c31"/>
    <w:basedOn w:val="a"/>
    <w:uiPriority w:val="99"/>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
    <w:uiPriority w:val="99"/>
    <w:qFormat/>
    <w:rsid w:val="00A83F9A"/>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paragraph" w:customStyle="1" w:styleId="Style2">
    <w:name w:val="Style2"/>
    <w:basedOn w:val="a"/>
    <w:uiPriority w:val="99"/>
    <w:qFormat/>
    <w:rsid w:val="00A83F9A"/>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paragraph" w:customStyle="1" w:styleId="formattext">
    <w:name w:val="formattext"/>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1">
    <w:name w:val="Style21"/>
    <w:basedOn w:val="a"/>
    <w:qFormat/>
    <w:rsid w:val="00A83F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b">
    <w:name w:val="Основной текст_"/>
    <w:basedOn w:val="a0"/>
    <w:link w:val="29"/>
    <w:locked/>
    <w:rsid w:val="00A83F9A"/>
    <w:rPr>
      <w:rFonts w:ascii="Times New Roman" w:eastAsia="Times New Roman" w:hAnsi="Times New Roman" w:cs="Times New Roman"/>
      <w:sz w:val="26"/>
      <w:szCs w:val="26"/>
      <w:shd w:val="clear" w:color="auto" w:fill="FFFFFF"/>
    </w:rPr>
  </w:style>
  <w:style w:type="paragraph" w:customStyle="1" w:styleId="29">
    <w:name w:val="Основной текст2"/>
    <w:basedOn w:val="a"/>
    <w:link w:val="affb"/>
    <w:qFormat/>
    <w:rsid w:val="00A83F9A"/>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7">
    <w:name w:val="Заголовок оглавления1"/>
    <w:basedOn w:val="1"/>
    <w:next w:val="a"/>
    <w:uiPriority w:val="39"/>
    <w:qFormat/>
    <w:rsid w:val="00A83F9A"/>
    <w:pPr>
      <w:spacing w:before="240" w:line="256" w:lineRule="auto"/>
      <w:outlineLvl w:val="9"/>
    </w:pPr>
    <w:rPr>
      <w:rFonts w:ascii="Calibri Light" w:hAnsi="Calibri Light"/>
      <w:b w:val="0"/>
      <w:bCs w:val="0"/>
      <w:sz w:val="32"/>
      <w:szCs w:val="32"/>
      <w:lang w:eastAsia="ru-RU"/>
    </w:rPr>
  </w:style>
  <w:style w:type="character" w:customStyle="1" w:styleId="Standard">
    <w:name w:val="Standard Знак"/>
    <w:link w:val="Standard0"/>
    <w:locked/>
    <w:rsid w:val="00A83F9A"/>
    <w:rPr>
      <w:rFonts w:ascii="Calibri" w:eastAsia="SimSun" w:hAnsi="Calibri" w:cs="Times New Roman"/>
      <w:color w:val="00000A"/>
      <w:kern w:val="2"/>
      <w:sz w:val="28"/>
      <w:szCs w:val="28"/>
      <w:lang w:eastAsia="zh-CN"/>
    </w:rPr>
  </w:style>
  <w:style w:type="paragraph" w:customStyle="1" w:styleId="Standard0">
    <w:name w:val="Standard"/>
    <w:link w:val="Standard"/>
    <w:qFormat/>
    <w:rsid w:val="00A83F9A"/>
    <w:pPr>
      <w:suppressAutoHyphens/>
      <w:spacing w:after="0" w:line="360" w:lineRule="auto"/>
      <w:ind w:firstLine="709"/>
      <w:jc w:val="both"/>
    </w:pPr>
    <w:rPr>
      <w:rFonts w:ascii="Calibri" w:eastAsia="SimSun" w:hAnsi="Calibri" w:cs="Times New Roman"/>
      <w:color w:val="00000A"/>
      <w:kern w:val="2"/>
      <w:sz w:val="28"/>
      <w:szCs w:val="28"/>
      <w:lang w:eastAsia="zh-CN"/>
    </w:rPr>
  </w:style>
  <w:style w:type="paragraph" w:customStyle="1" w:styleId="FR1">
    <w:name w:val="FR1"/>
    <w:uiPriority w:val="99"/>
    <w:qFormat/>
    <w:rsid w:val="00A83F9A"/>
    <w:pPr>
      <w:widowControl w:val="0"/>
      <w:autoSpaceDE w:val="0"/>
      <w:autoSpaceDN w:val="0"/>
      <w:adjustRightInd w:val="0"/>
      <w:spacing w:after="0" w:line="259" w:lineRule="auto"/>
      <w:ind w:left="1040"/>
      <w:jc w:val="center"/>
    </w:pPr>
    <w:rPr>
      <w:rFonts w:ascii="Arial" w:eastAsia="Times New Roman" w:hAnsi="Arial" w:cs="Arial"/>
      <w:sz w:val="28"/>
      <w:szCs w:val="28"/>
      <w:lang w:eastAsia="ru-RU"/>
    </w:rPr>
  </w:style>
  <w:style w:type="paragraph" w:customStyle="1" w:styleId="c10">
    <w:name w:val="c10"/>
    <w:basedOn w:val="a"/>
    <w:qFormat/>
    <w:rsid w:val="00A83F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footnote reference"/>
    <w:uiPriority w:val="99"/>
    <w:semiHidden/>
    <w:unhideWhenUsed/>
    <w:rsid w:val="00A83F9A"/>
    <w:rPr>
      <w:vertAlign w:val="superscript"/>
    </w:rPr>
  </w:style>
  <w:style w:type="character" w:styleId="affd">
    <w:name w:val="annotation reference"/>
    <w:basedOn w:val="a0"/>
    <w:uiPriority w:val="99"/>
    <w:semiHidden/>
    <w:unhideWhenUsed/>
    <w:rsid w:val="00A83F9A"/>
    <w:rPr>
      <w:sz w:val="16"/>
      <w:szCs w:val="16"/>
    </w:rPr>
  </w:style>
  <w:style w:type="character" w:styleId="affe">
    <w:name w:val="Subtle Emphasis"/>
    <w:basedOn w:val="a0"/>
    <w:uiPriority w:val="19"/>
    <w:qFormat/>
    <w:rsid w:val="00A83F9A"/>
    <w:rPr>
      <w:i/>
      <w:iCs/>
      <w:color w:val="808080" w:themeColor="text1" w:themeTint="7F"/>
    </w:rPr>
  </w:style>
  <w:style w:type="character" w:styleId="afff">
    <w:name w:val="Intense Emphasis"/>
    <w:basedOn w:val="a0"/>
    <w:uiPriority w:val="21"/>
    <w:qFormat/>
    <w:rsid w:val="00A83F9A"/>
    <w:rPr>
      <w:b/>
      <w:bCs/>
      <w:i/>
      <w:iCs/>
      <w:color w:val="4F81BD" w:themeColor="accent1"/>
    </w:rPr>
  </w:style>
  <w:style w:type="character" w:styleId="afff0">
    <w:name w:val="Subtle Reference"/>
    <w:basedOn w:val="a0"/>
    <w:uiPriority w:val="31"/>
    <w:qFormat/>
    <w:rsid w:val="00A83F9A"/>
    <w:rPr>
      <w:smallCaps/>
      <w:color w:val="C0504D" w:themeColor="accent2"/>
      <w:u w:val="single"/>
    </w:rPr>
  </w:style>
  <w:style w:type="character" w:styleId="afff1">
    <w:name w:val="Intense Reference"/>
    <w:basedOn w:val="a0"/>
    <w:uiPriority w:val="32"/>
    <w:qFormat/>
    <w:rsid w:val="00A83F9A"/>
    <w:rPr>
      <w:b/>
      <w:bCs/>
      <w:smallCaps/>
      <w:color w:val="C0504D" w:themeColor="accent2"/>
      <w:spacing w:val="5"/>
      <w:u w:val="single"/>
    </w:rPr>
  </w:style>
  <w:style w:type="character" w:styleId="afff2">
    <w:name w:val="Book Title"/>
    <w:basedOn w:val="a0"/>
    <w:uiPriority w:val="33"/>
    <w:qFormat/>
    <w:rsid w:val="00A83F9A"/>
    <w:rPr>
      <w:b/>
      <w:bCs/>
      <w:smallCaps/>
      <w:spacing w:val="5"/>
    </w:rPr>
  </w:style>
  <w:style w:type="character" w:customStyle="1" w:styleId="71">
    <w:name w:val="Заголовок 7 Знак1"/>
    <w:basedOn w:val="a0"/>
    <w:semiHidden/>
    <w:rsid w:val="00A83F9A"/>
    <w:rPr>
      <w:rFonts w:ascii="Cambria" w:eastAsia="Times New Roman" w:hAnsi="Cambria" w:cs="Times New Roman" w:hint="default"/>
      <w:i/>
      <w:iCs/>
      <w:color w:val="404040" w:themeColor="text1" w:themeTint="BF"/>
      <w:sz w:val="22"/>
      <w:szCs w:val="22"/>
    </w:rPr>
  </w:style>
  <w:style w:type="character" w:customStyle="1" w:styleId="81">
    <w:name w:val="Заголовок 8 Знак1"/>
    <w:basedOn w:val="a0"/>
    <w:semiHidden/>
    <w:rsid w:val="00A83F9A"/>
    <w:rPr>
      <w:rFonts w:ascii="Cambria" w:eastAsia="Times New Roman" w:hAnsi="Cambria" w:cs="Times New Roman" w:hint="default"/>
      <w:color w:val="404040" w:themeColor="text1" w:themeTint="BF"/>
    </w:rPr>
  </w:style>
  <w:style w:type="character" w:customStyle="1" w:styleId="91">
    <w:name w:val="Заголовок 9 Знак1"/>
    <w:basedOn w:val="a0"/>
    <w:semiHidden/>
    <w:rsid w:val="00A83F9A"/>
    <w:rPr>
      <w:rFonts w:ascii="Cambria" w:eastAsia="Times New Roman" w:hAnsi="Cambria" w:cs="Times New Roman" w:hint="default"/>
      <w:i/>
      <w:iCs/>
      <w:color w:val="404040" w:themeColor="text1" w:themeTint="BF"/>
    </w:rPr>
  </w:style>
  <w:style w:type="paragraph" w:styleId="af0">
    <w:name w:val="Title"/>
    <w:basedOn w:val="a"/>
    <w:next w:val="a"/>
    <w:link w:val="af"/>
    <w:uiPriority w:val="10"/>
    <w:qFormat/>
    <w:rsid w:val="00A83F9A"/>
    <w:pPr>
      <w:pBdr>
        <w:bottom w:val="single" w:sz="8" w:space="4" w:color="4F81BD" w:themeColor="accent1"/>
      </w:pBdr>
      <w:spacing w:after="300" w:line="240" w:lineRule="auto"/>
      <w:contextualSpacing/>
    </w:pPr>
    <w:rPr>
      <w:rFonts w:ascii="Cambria" w:eastAsia="Times New Roman" w:hAnsi="Cambria" w:cs="Times New Roman"/>
      <w:color w:val="17365D" w:themeColor="text2" w:themeShade="BF"/>
      <w:spacing w:val="5"/>
      <w:kern w:val="28"/>
      <w:sz w:val="52"/>
      <w:szCs w:val="52"/>
    </w:rPr>
  </w:style>
  <w:style w:type="character" w:customStyle="1" w:styleId="18">
    <w:name w:val="Название Знак1"/>
    <w:basedOn w:val="a0"/>
    <w:uiPriority w:val="10"/>
    <w:rsid w:val="00A83F9A"/>
    <w:rPr>
      <w:rFonts w:asciiTheme="majorHAnsi" w:eastAsiaTheme="majorEastAsia" w:hAnsiTheme="majorHAnsi" w:cstheme="majorBidi"/>
      <w:color w:val="17365D" w:themeColor="text2" w:themeShade="BF"/>
      <w:spacing w:val="5"/>
      <w:kern w:val="28"/>
      <w:sz w:val="52"/>
      <w:szCs w:val="52"/>
    </w:rPr>
  </w:style>
  <w:style w:type="paragraph" w:styleId="af6">
    <w:name w:val="Subtitle"/>
    <w:basedOn w:val="a"/>
    <w:next w:val="a"/>
    <w:link w:val="af5"/>
    <w:uiPriority w:val="11"/>
    <w:qFormat/>
    <w:rsid w:val="00A83F9A"/>
    <w:pPr>
      <w:numPr>
        <w:ilvl w:val="1"/>
      </w:numPr>
      <w:spacing w:after="120" w:line="360" w:lineRule="auto"/>
    </w:pPr>
    <w:rPr>
      <w:rFonts w:ascii="Cambria" w:eastAsia="Times New Roman" w:hAnsi="Cambria" w:cs="Times New Roman"/>
      <w:i/>
      <w:iCs/>
      <w:color w:val="4F81BD" w:themeColor="accent1"/>
      <w:spacing w:val="15"/>
      <w:sz w:val="24"/>
      <w:szCs w:val="24"/>
    </w:rPr>
  </w:style>
  <w:style w:type="character" w:customStyle="1" w:styleId="19">
    <w:name w:val="Подзаголовок Знак1"/>
    <w:basedOn w:val="a0"/>
    <w:uiPriority w:val="11"/>
    <w:rsid w:val="00A83F9A"/>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A83F9A"/>
    <w:pPr>
      <w:spacing w:after="120" w:line="360" w:lineRule="auto"/>
    </w:pPr>
    <w:rPr>
      <w:i/>
      <w:iCs/>
      <w:color w:val="000000" w:themeColor="text1"/>
    </w:rPr>
  </w:style>
  <w:style w:type="character" w:customStyle="1" w:styleId="213">
    <w:name w:val="Цитата 2 Знак1"/>
    <w:basedOn w:val="a0"/>
    <w:uiPriority w:val="29"/>
    <w:rsid w:val="00A83F9A"/>
    <w:rPr>
      <w:i/>
      <w:iCs/>
      <w:color w:val="000000" w:themeColor="text1"/>
    </w:rPr>
  </w:style>
  <w:style w:type="paragraph" w:styleId="aff2">
    <w:name w:val="Intense Quote"/>
    <w:basedOn w:val="a"/>
    <w:next w:val="a"/>
    <w:link w:val="aff1"/>
    <w:uiPriority w:val="30"/>
    <w:qFormat/>
    <w:rsid w:val="00A83F9A"/>
    <w:pPr>
      <w:pBdr>
        <w:bottom w:val="single" w:sz="4" w:space="4" w:color="4F81BD" w:themeColor="accent1"/>
      </w:pBdr>
      <w:spacing w:before="200" w:after="280" w:line="360" w:lineRule="auto"/>
      <w:ind w:left="936" w:right="936"/>
    </w:pPr>
    <w:rPr>
      <w:b/>
      <w:bCs/>
      <w:i/>
      <w:iCs/>
      <w:color w:val="4F81BD" w:themeColor="accent1"/>
    </w:rPr>
  </w:style>
  <w:style w:type="character" w:customStyle="1" w:styleId="1a">
    <w:name w:val="Выделенная цитата Знак1"/>
    <w:basedOn w:val="a0"/>
    <w:uiPriority w:val="30"/>
    <w:rsid w:val="00A83F9A"/>
    <w:rPr>
      <w:b/>
      <w:bCs/>
      <w:i/>
      <w:iCs/>
      <w:color w:val="4F81BD" w:themeColor="accent1"/>
    </w:rPr>
  </w:style>
  <w:style w:type="paragraph" w:styleId="afe">
    <w:name w:val="Balloon Text"/>
    <w:basedOn w:val="a"/>
    <w:link w:val="afd"/>
    <w:uiPriority w:val="99"/>
    <w:semiHidden/>
    <w:unhideWhenUsed/>
    <w:rsid w:val="00A83F9A"/>
    <w:pPr>
      <w:spacing w:after="0" w:line="240" w:lineRule="auto"/>
    </w:pPr>
    <w:rPr>
      <w:rFonts w:ascii="Lucida Grande CY" w:eastAsia="Times New Roman" w:hAnsi="Lucida Grande CY" w:cs="Lucida Grande CY"/>
      <w:sz w:val="18"/>
      <w:szCs w:val="18"/>
      <w:lang w:eastAsia="ru-RU"/>
    </w:rPr>
  </w:style>
  <w:style w:type="character" w:customStyle="1" w:styleId="1b">
    <w:name w:val="Текст выноски Знак1"/>
    <w:basedOn w:val="a0"/>
    <w:uiPriority w:val="99"/>
    <w:semiHidden/>
    <w:rsid w:val="00A83F9A"/>
    <w:rPr>
      <w:rFonts w:ascii="Tahoma" w:hAnsi="Tahoma" w:cs="Tahoma"/>
      <w:sz w:val="16"/>
      <w:szCs w:val="16"/>
    </w:rPr>
  </w:style>
  <w:style w:type="paragraph" w:styleId="ae">
    <w:name w:val="footer"/>
    <w:basedOn w:val="a"/>
    <w:link w:val="ad"/>
    <w:uiPriority w:val="99"/>
    <w:semiHidden/>
    <w:unhideWhenUsed/>
    <w:rsid w:val="00A83F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c">
    <w:name w:val="Нижний колонтитул Знак1"/>
    <w:basedOn w:val="a0"/>
    <w:uiPriority w:val="99"/>
    <w:semiHidden/>
    <w:rsid w:val="00A83F9A"/>
  </w:style>
  <w:style w:type="character" w:customStyle="1" w:styleId="1d">
    <w:name w:val="Сноска1"/>
    <w:rsid w:val="00A83F9A"/>
    <w:rPr>
      <w:rFonts w:ascii="Times New Roman" w:hAnsi="Times New Roman" w:cs="Times New Roman" w:hint="default"/>
      <w:vertAlign w:val="superscript"/>
    </w:rPr>
  </w:style>
  <w:style w:type="paragraph" w:styleId="24">
    <w:name w:val="Body Text Indent 2"/>
    <w:basedOn w:val="a"/>
    <w:link w:val="23"/>
    <w:semiHidden/>
    <w:unhideWhenUsed/>
    <w:rsid w:val="00A83F9A"/>
    <w:pPr>
      <w:spacing w:after="120" w:line="480" w:lineRule="auto"/>
      <w:ind w:left="283"/>
    </w:pPr>
    <w:rPr>
      <w:rFonts w:ascii="Arial" w:eastAsia="Times New Roman" w:hAnsi="Arial" w:cs="Arial"/>
      <w:sz w:val="28"/>
      <w:szCs w:val="24"/>
      <w:lang w:eastAsia="ru-RU"/>
    </w:rPr>
  </w:style>
  <w:style w:type="character" w:customStyle="1" w:styleId="214">
    <w:name w:val="Основной текст с отступом 2 Знак1"/>
    <w:basedOn w:val="a0"/>
    <w:semiHidden/>
    <w:rsid w:val="00A83F9A"/>
  </w:style>
  <w:style w:type="paragraph" w:styleId="afc">
    <w:name w:val="annotation subject"/>
    <w:basedOn w:val="aa"/>
    <w:next w:val="aa"/>
    <w:link w:val="afb"/>
    <w:uiPriority w:val="99"/>
    <w:semiHidden/>
    <w:unhideWhenUsed/>
    <w:rsid w:val="00A83F9A"/>
    <w:rPr>
      <w:b/>
      <w:bCs/>
    </w:rPr>
  </w:style>
  <w:style w:type="character" w:customStyle="1" w:styleId="1e">
    <w:name w:val="Тема примечания Знак1"/>
    <w:basedOn w:val="14"/>
    <w:uiPriority w:val="99"/>
    <w:semiHidden/>
    <w:rsid w:val="00A83F9A"/>
    <w:rPr>
      <w:b/>
      <w:bCs/>
      <w:sz w:val="20"/>
      <w:szCs w:val="20"/>
    </w:rPr>
  </w:style>
  <w:style w:type="character" w:customStyle="1" w:styleId="FontStyle90">
    <w:name w:val="Font Style90"/>
    <w:uiPriority w:val="99"/>
    <w:rsid w:val="00A83F9A"/>
    <w:rPr>
      <w:rFonts w:ascii="Times New Roman" w:hAnsi="Times New Roman" w:cs="Times New Roman" w:hint="default"/>
      <w:color w:val="000000"/>
      <w:sz w:val="26"/>
      <w:szCs w:val="26"/>
    </w:rPr>
  </w:style>
  <w:style w:type="character" w:customStyle="1" w:styleId="c22">
    <w:name w:val="c22"/>
    <w:basedOn w:val="a0"/>
    <w:rsid w:val="00A83F9A"/>
  </w:style>
  <w:style w:type="character" w:customStyle="1" w:styleId="c12">
    <w:name w:val="c12"/>
    <w:basedOn w:val="a0"/>
    <w:rsid w:val="00A83F9A"/>
  </w:style>
  <w:style w:type="character" w:customStyle="1" w:styleId="c2">
    <w:name w:val="c2"/>
    <w:basedOn w:val="a0"/>
    <w:rsid w:val="00A83F9A"/>
  </w:style>
  <w:style w:type="character" w:customStyle="1" w:styleId="c11">
    <w:name w:val="c11"/>
    <w:basedOn w:val="a0"/>
    <w:rsid w:val="00A83F9A"/>
  </w:style>
  <w:style w:type="character" w:customStyle="1" w:styleId="c0">
    <w:name w:val="c0"/>
    <w:basedOn w:val="a0"/>
    <w:rsid w:val="00A83F9A"/>
  </w:style>
  <w:style w:type="paragraph" w:styleId="af8">
    <w:name w:val="Document Map"/>
    <w:basedOn w:val="a"/>
    <w:link w:val="af7"/>
    <w:uiPriority w:val="99"/>
    <w:semiHidden/>
    <w:unhideWhenUsed/>
    <w:rsid w:val="00A83F9A"/>
    <w:pPr>
      <w:spacing w:after="0" w:line="240" w:lineRule="auto"/>
    </w:pPr>
    <w:rPr>
      <w:rFonts w:ascii="Tahoma" w:eastAsia="Times New Roman" w:hAnsi="Tahoma" w:cs="Tahoma"/>
      <w:sz w:val="16"/>
      <w:szCs w:val="16"/>
      <w:lang w:eastAsia="ru-RU"/>
    </w:rPr>
  </w:style>
  <w:style w:type="character" w:customStyle="1" w:styleId="1f">
    <w:name w:val="Схема документа Знак1"/>
    <w:basedOn w:val="a0"/>
    <w:uiPriority w:val="99"/>
    <w:semiHidden/>
    <w:rsid w:val="00A83F9A"/>
    <w:rPr>
      <w:rFonts w:ascii="Tahoma" w:hAnsi="Tahoma" w:cs="Tahoma"/>
      <w:sz w:val="16"/>
      <w:szCs w:val="16"/>
    </w:rPr>
  </w:style>
  <w:style w:type="character" w:customStyle="1" w:styleId="apple-converted-space">
    <w:name w:val="apple-converted-space"/>
    <w:basedOn w:val="a0"/>
    <w:rsid w:val="00A83F9A"/>
  </w:style>
  <w:style w:type="character" w:customStyle="1" w:styleId="Normaltext">
    <w:name w:val="Normal text"/>
    <w:uiPriority w:val="99"/>
    <w:rsid w:val="00A83F9A"/>
    <w:rPr>
      <w:color w:val="000000"/>
      <w:sz w:val="20"/>
      <w:szCs w:val="20"/>
    </w:rPr>
  </w:style>
  <w:style w:type="character" w:customStyle="1" w:styleId="Heading">
    <w:name w:val="Heading"/>
    <w:uiPriority w:val="99"/>
    <w:rsid w:val="00A83F9A"/>
    <w:rPr>
      <w:b/>
      <w:bCs/>
      <w:color w:val="0000FF"/>
      <w:sz w:val="20"/>
      <w:szCs w:val="20"/>
    </w:rPr>
  </w:style>
  <w:style w:type="character" w:customStyle="1" w:styleId="Subheading">
    <w:name w:val="Subheading"/>
    <w:uiPriority w:val="99"/>
    <w:rsid w:val="00A83F9A"/>
    <w:rPr>
      <w:b/>
      <w:bCs/>
      <w:color w:val="000080"/>
      <w:sz w:val="20"/>
      <w:szCs w:val="20"/>
    </w:rPr>
  </w:style>
  <w:style w:type="character" w:customStyle="1" w:styleId="Keywords">
    <w:name w:val="Keywords"/>
    <w:uiPriority w:val="99"/>
    <w:rsid w:val="00A83F9A"/>
    <w:rPr>
      <w:i/>
      <w:iCs/>
      <w:color w:val="800000"/>
      <w:sz w:val="20"/>
      <w:szCs w:val="20"/>
    </w:rPr>
  </w:style>
  <w:style w:type="character" w:customStyle="1" w:styleId="Jump1">
    <w:name w:val="Jump 1"/>
    <w:uiPriority w:val="99"/>
    <w:rsid w:val="00A83F9A"/>
    <w:rPr>
      <w:color w:val="008000"/>
      <w:sz w:val="20"/>
      <w:szCs w:val="20"/>
      <w:u w:val="single"/>
    </w:rPr>
  </w:style>
  <w:style w:type="character" w:customStyle="1" w:styleId="Jump2">
    <w:name w:val="Jump 2"/>
    <w:uiPriority w:val="99"/>
    <w:rsid w:val="00A83F9A"/>
    <w:rPr>
      <w:color w:val="008000"/>
      <w:sz w:val="20"/>
      <w:szCs w:val="20"/>
      <w:u w:val="single"/>
    </w:rPr>
  </w:style>
  <w:style w:type="paragraph" w:styleId="af2">
    <w:name w:val="Body Text"/>
    <w:basedOn w:val="a"/>
    <w:link w:val="af1"/>
    <w:uiPriority w:val="99"/>
    <w:semiHidden/>
    <w:unhideWhenUsed/>
    <w:rsid w:val="00A83F9A"/>
    <w:pPr>
      <w:spacing w:after="120" w:line="360" w:lineRule="auto"/>
    </w:pPr>
    <w:rPr>
      <w:rFonts w:ascii="Times New Roman" w:eastAsia="Times New Roman" w:hAnsi="Times New Roman" w:cs="Times New Roman"/>
      <w:b/>
      <w:bCs/>
      <w:sz w:val="24"/>
      <w:szCs w:val="24"/>
      <w:lang w:eastAsia="ru-RU"/>
    </w:rPr>
  </w:style>
  <w:style w:type="character" w:customStyle="1" w:styleId="1f0">
    <w:name w:val="Основной текст Знак1"/>
    <w:basedOn w:val="a0"/>
    <w:uiPriority w:val="99"/>
    <w:semiHidden/>
    <w:rsid w:val="00A83F9A"/>
  </w:style>
  <w:style w:type="character" w:customStyle="1" w:styleId="FontStyle19">
    <w:name w:val="Font Style19"/>
    <w:rsid w:val="00A83F9A"/>
    <w:rPr>
      <w:rFonts w:ascii="Times New Roman" w:hAnsi="Times New Roman" w:cs="Times New Roman" w:hint="default"/>
      <w:sz w:val="22"/>
      <w:szCs w:val="22"/>
    </w:rPr>
  </w:style>
  <w:style w:type="character" w:customStyle="1" w:styleId="c6">
    <w:name w:val="c6"/>
    <w:basedOn w:val="a0"/>
    <w:rsid w:val="00A83F9A"/>
  </w:style>
  <w:style w:type="paragraph" w:styleId="32">
    <w:name w:val="Body Text 3"/>
    <w:basedOn w:val="a"/>
    <w:link w:val="31"/>
    <w:uiPriority w:val="99"/>
    <w:semiHidden/>
    <w:unhideWhenUsed/>
    <w:rsid w:val="00A83F9A"/>
    <w:pPr>
      <w:spacing w:after="120" w:line="360" w:lineRule="auto"/>
    </w:pPr>
    <w:rPr>
      <w:rFonts w:ascii="Times New Roman" w:eastAsia="Times New Roman" w:hAnsi="Times New Roman" w:cs="Times New Roman"/>
      <w:sz w:val="16"/>
      <w:szCs w:val="16"/>
      <w:lang w:eastAsia="ru-RU"/>
    </w:rPr>
  </w:style>
  <w:style w:type="character" w:customStyle="1" w:styleId="312">
    <w:name w:val="Основной текст 3 Знак1"/>
    <w:basedOn w:val="a0"/>
    <w:uiPriority w:val="99"/>
    <w:semiHidden/>
    <w:rsid w:val="00A83F9A"/>
    <w:rPr>
      <w:sz w:val="16"/>
      <w:szCs w:val="16"/>
    </w:rPr>
  </w:style>
  <w:style w:type="character" w:customStyle="1" w:styleId="s12">
    <w:name w:val="s12"/>
    <w:rsid w:val="00A83F9A"/>
  </w:style>
  <w:style w:type="character" w:customStyle="1" w:styleId="s13">
    <w:name w:val="s13"/>
    <w:rsid w:val="00A83F9A"/>
  </w:style>
  <w:style w:type="character" w:customStyle="1" w:styleId="c8">
    <w:name w:val="c8"/>
    <w:basedOn w:val="a0"/>
    <w:rsid w:val="00A83F9A"/>
  </w:style>
  <w:style w:type="character" w:customStyle="1" w:styleId="s2">
    <w:name w:val="s2"/>
    <w:rsid w:val="00A83F9A"/>
  </w:style>
  <w:style w:type="character" w:customStyle="1" w:styleId="color24">
    <w:name w:val="color_24"/>
    <w:basedOn w:val="a0"/>
    <w:rsid w:val="00A83F9A"/>
  </w:style>
  <w:style w:type="character" w:customStyle="1" w:styleId="color2">
    <w:name w:val="color_2"/>
    <w:basedOn w:val="a0"/>
    <w:rsid w:val="00A83F9A"/>
  </w:style>
  <w:style w:type="character" w:customStyle="1" w:styleId="fontstyle23">
    <w:name w:val="fontstyle23"/>
    <w:basedOn w:val="a0"/>
    <w:rsid w:val="00A83F9A"/>
  </w:style>
  <w:style w:type="character" w:customStyle="1" w:styleId="fontstyle24">
    <w:name w:val="fontstyle24"/>
    <w:basedOn w:val="a0"/>
    <w:rsid w:val="00A83F9A"/>
  </w:style>
  <w:style w:type="character" w:customStyle="1" w:styleId="Zag11">
    <w:name w:val="Zag_11"/>
    <w:uiPriority w:val="99"/>
    <w:rsid w:val="00A83F9A"/>
  </w:style>
  <w:style w:type="character" w:customStyle="1" w:styleId="112">
    <w:name w:val="Заголовок 1 Знак1"/>
    <w:basedOn w:val="a0"/>
    <w:uiPriority w:val="9"/>
    <w:rsid w:val="00A83F9A"/>
    <w:rPr>
      <w:rFonts w:ascii="Cambria" w:eastAsia="Times New Roman" w:hAnsi="Cambria" w:cs="Times New Roman" w:hint="default"/>
      <w:color w:val="365F91" w:themeColor="accent1" w:themeShade="BF"/>
      <w:sz w:val="32"/>
      <w:szCs w:val="32"/>
    </w:rPr>
  </w:style>
  <w:style w:type="character" w:customStyle="1" w:styleId="215">
    <w:name w:val="Заголовок 2 Знак1"/>
    <w:basedOn w:val="a0"/>
    <w:uiPriority w:val="9"/>
    <w:semiHidden/>
    <w:rsid w:val="00A83F9A"/>
    <w:rPr>
      <w:rFonts w:ascii="Cambria" w:eastAsia="Times New Roman" w:hAnsi="Cambria" w:cs="Times New Roman" w:hint="default"/>
      <w:color w:val="365F91" w:themeColor="accent1" w:themeShade="BF"/>
      <w:sz w:val="26"/>
      <w:szCs w:val="26"/>
    </w:rPr>
  </w:style>
  <w:style w:type="character" w:customStyle="1" w:styleId="313">
    <w:name w:val="Заголовок 3 Знак1"/>
    <w:basedOn w:val="a0"/>
    <w:uiPriority w:val="9"/>
    <w:semiHidden/>
    <w:rsid w:val="00A83F9A"/>
    <w:rPr>
      <w:rFonts w:ascii="Cambria" w:eastAsia="Times New Roman" w:hAnsi="Cambria" w:cs="Times New Roman" w:hint="default"/>
      <w:color w:val="243F60" w:themeColor="accent1" w:themeShade="7F"/>
      <w:sz w:val="24"/>
      <w:szCs w:val="24"/>
    </w:rPr>
  </w:style>
  <w:style w:type="character" w:customStyle="1" w:styleId="411">
    <w:name w:val="Заголовок 4 Знак1"/>
    <w:basedOn w:val="a0"/>
    <w:uiPriority w:val="9"/>
    <w:semiHidden/>
    <w:rsid w:val="00A83F9A"/>
    <w:rPr>
      <w:rFonts w:ascii="Cambria" w:eastAsia="Times New Roman" w:hAnsi="Cambria" w:cs="Times New Roman" w:hint="default"/>
      <w:i/>
      <w:iCs/>
      <w:color w:val="365F91" w:themeColor="accent1" w:themeShade="BF"/>
    </w:rPr>
  </w:style>
  <w:style w:type="paragraph" w:styleId="af4">
    <w:name w:val="Body Text Indent"/>
    <w:basedOn w:val="a"/>
    <w:link w:val="af3"/>
    <w:uiPriority w:val="99"/>
    <w:semiHidden/>
    <w:unhideWhenUsed/>
    <w:rsid w:val="00A83F9A"/>
    <w:pPr>
      <w:spacing w:after="120" w:line="360" w:lineRule="auto"/>
      <w:ind w:left="283"/>
    </w:pPr>
  </w:style>
  <w:style w:type="character" w:customStyle="1" w:styleId="1f1">
    <w:name w:val="Основной текст с отступом Знак1"/>
    <w:basedOn w:val="a0"/>
    <w:uiPriority w:val="99"/>
    <w:semiHidden/>
    <w:rsid w:val="00A83F9A"/>
  </w:style>
  <w:style w:type="character" w:customStyle="1" w:styleId="letter1">
    <w:name w:val="letter1"/>
    <w:basedOn w:val="a0"/>
    <w:rsid w:val="00A83F9A"/>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1"/>
    <w:rsid w:val="00A83F9A"/>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A83F9A"/>
  </w:style>
  <w:style w:type="character" w:customStyle="1" w:styleId="s4">
    <w:name w:val="s4"/>
    <w:basedOn w:val="a0"/>
    <w:rsid w:val="00A83F9A"/>
  </w:style>
  <w:style w:type="character" w:customStyle="1" w:styleId="s11">
    <w:name w:val="s11"/>
    <w:basedOn w:val="a0"/>
    <w:rsid w:val="00A83F9A"/>
  </w:style>
  <w:style w:type="character" w:customStyle="1" w:styleId="FontStyle97">
    <w:name w:val="Font Style97"/>
    <w:basedOn w:val="a0"/>
    <w:rsid w:val="00A83F9A"/>
    <w:rPr>
      <w:rFonts w:ascii="Times New Roman" w:hAnsi="Times New Roman" w:cs="Times New Roman" w:hint="default"/>
      <w:sz w:val="20"/>
      <w:szCs w:val="20"/>
    </w:rPr>
  </w:style>
  <w:style w:type="character" w:customStyle="1" w:styleId="FontStyle100">
    <w:name w:val="Font Style100"/>
    <w:basedOn w:val="a0"/>
    <w:rsid w:val="00A83F9A"/>
    <w:rPr>
      <w:rFonts w:ascii="Century Schoolbook" w:hAnsi="Century Schoolbook" w:cs="Century Schoolbook" w:hint="default"/>
      <w:b/>
      <w:bCs/>
      <w:sz w:val="18"/>
      <w:szCs w:val="18"/>
    </w:rPr>
  </w:style>
  <w:style w:type="character" w:customStyle="1" w:styleId="FontStyle104">
    <w:name w:val="Font Style104"/>
    <w:basedOn w:val="a0"/>
    <w:rsid w:val="00A83F9A"/>
    <w:rPr>
      <w:rFonts w:ascii="Calibri" w:hAnsi="Calibri" w:cs="Calibri" w:hint="default"/>
      <w:b/>
      <w:bCs/>
      <w:i/>
      <w:iCs/>
      <w:spacing w:val="20"/>
      <w:sz w:val="20"/>
      <w:szCs w:val="20"/>
    </w:rPr>
  </w:style>
  <w:style w:type="character" w:customStyle="1" w:styleId="c43">
    <w:name w:val="c43"/>
    <w:uiPriority w:val="99"/>
    <w:rsid w:val="00A83F9A"/>
  </w:style>
  <w:style w:type="paragraph" w:styleId="22">
    <w:name w:val="Body Text 2"/>
    <w:basedOn w:val="a"/>
    <w:link w:val="21"/>
    <w:semiHidden/>
    <w:unhideWhenUsed/>
    <w:rsid w:val="00A83F9A"/>
    <w:pPr>
      <w:spacing w:after="120" w:line="480" w:lineRule="auto"/>
    </w:pPr>
    <w:rPr>
      <w:rFonts w:ascii="Calibri" w:eastAsia="Times New Roman" w:hAnsi="Calibri" w:cs="Times New Roman"/>
      <w:sz w:val="20"/>
      <w:szCs w:val="20"/>
      <w:lang w:eastAsia="ru-RU"/>
    </w:rPr>
  </w:style>
  <w:style w:type="character" w:customStyle="1" w:styleId="216">
    <w:name w:val="Основной текст 2 Знак1"/>
    <w:basedOn w:val="a0"/>
    <w:semiHidden/>
    <w:rsid w:val="00A83F9A"/>
  </w:style>
  <w:style w:type="character" w:customStyle="1" w:styleId="submenu-table">
    <w:name w:val="submenu-table"/>
    <w:basedOn w:val="a0"/>
    <w:rsid w:val="00A83F9A"/>
  </w:style>
  <w:style w:type="character" w:customStyle="1" w:styleId="FontStyle25">
    <w:name w:val="Font Style25"/>
    <w:basedOn w:val="a0"/>
    <w:uiPriority w:val="99"/>
    <w:rsid w:val="00A83F9A"/>
    <w:rPr>
      <w:rFonts w:ascii="Times New Roman" w:hAnsi="Times New Roman" w:cs="Times New Roman" w:hint="default"/>
      <w:i/>
      <w:iCs/>
      <w:sz w:val="20"/>
      <w:szCs w:val="20"/>
    </w:rPr>
  </w:style>
  <w:style w:type="character" w:customStyle="1" w:styleId="FontStyle26">
    <w:name w:val="Font Style26"/>
    <w:basedOn w:val="a0"/>
    <w:uiPriority w:val="99"/>
    <w:rsid w:val="00A83F9A"/>
    <w:rPr>
      <w:rFonts w:ascii="Constantia" w:hAnsi="Constantia" w:cs="Constantia" w:hint="default"/>
      <w:b/>
      <w:bCs/>
      <w:sz w:val="20"/>
      <w:szCs w:val="20"/>
    </w:rPr>
  </w:style>
  <w:style w:type="character" w:customStyle="1" w:styleId="FontStyle27">
    <w:name w:val="Font Style27"/>
    <w:basedOn w:val="a0"/>
    <w:uiPriority w:val="99"/>
    <w:rsid w:val="00A83F9A"/>
    <w:rPr>
      <w:rFonts w:ascii="Times New Roman" w:hAnsi="Times New Roman" w:cs="Times New Roman" w:hint="default"/>
      <w:sz w:val="20"/>
      <w:szCs w:val="20"/>
    </w:rPr>
  </w:style>
  <w:style w:type="character" w:customStyle="1" w:styleId="FontStyle29">
    <w:name w:val="Font Style29"/>
    <w:basedOn w:val="a0"/>
    <w:uiPriority w:val="99"/>
    <w:rsid w:val="00A83F9A"/>
    <w:rPr>
      <w:rFonts w:ascii="Times New Roman" w:hAnsi="Times New Roman" w:cs="Times New Roman" w:hint="default"/>
      <w:i/>
      <w:iCs/>
      <w:sz w:val="20"/>
      <w:szCs w:val="20"/>
    </w:rPr>
  </w:style>
  <w:style w:type="character" w:customStyle="1" w:styleId="FontStyle30">
    <w:name w:val="Font Style30"/>
    <w:basedOn w:val="a0"/>
    <w:uiPriority w:val="99"/>
    <w:rsid w:val="00A83F9A"/>
    <w:rPr>
      <w:rFonts w:ascii="Times New Roman" w:hAnsi="Times New Roman" w:cs="Times New Roman" w:hint="default"/>
      <w:b/>
      <w:bCs/>
      <w:sz w:val="20"/>
      <w:szCs w:val="20"/>
    </w:rPr>
  </w:style>
  <w:style w:type="character" w:customStyle="1" w:styleId="FontStyle34">
    <w:name w:val="Font Style34"/>
    <w:basedOn w:val="a0"/>
    <w:uiPriority w:val="99"/>
    <w:rsid w:val="00A83F9A"/>
    <w:rPr>
      <w:rFonts w:ascii="Times New Roman" w:hAnsi="Times New Roman" w:cs="Times New Roman" w:hint="default"/>
      <w:sz w:val="20"/>
      <w:szCs w:val="20"/>
    </w:rPr>
  </w:style>
  <w:style w:type="character" w:customStyle="1" w:styleId="FontStyle38">
    <w:name w:val="Font Style38"/>
    <w:basedOn w:val="a0"/>
    <w:uiPriority w:val="99"/>
    <w:rsid w:val="00A83F9A"/>
    <w:rPr>
      <w:rFonts w:ascii="Times New Roman" w:hAnsi="Times New Roman" w:cs="Times New Roman" w:hint="default"/>
      <w:b/>
      <w:bCs/>
      <w:sz w:val="16"/>
      <w:szCs w:val="16"/>
    </w:rPr>
  </w:style>
  <w:style w:type="character" w:customStyle="1" w:styleId="FontStyle20">
    <w:name w:val="Font Style20"/>
    <w:basedOn w:val="a0"/>
    <w:uiPriority w:val="99"/>
    <w:rsid w:val="00A83F9A"/>
    <w:rPr>
      <w:rFonts w:ascii="Times New Roman" w:hAnsi="Times New Roman" w:cs="Times New Roman" w:hint="default"/>
      <w:sz w:val="22"/>
      <w:szCs w:val="22"/>
    </w:rPr>
  </w:style>
  <w:style w:type="paragraph" w:styleId="afa">
    <w:name w:val="Plain Text"/>
    <w:basedOn w:val="a"/>
    <w:link w:val="af9"/>
    <w:semiHidden/>
    <w:unhideWhenUsed/>
    <w:rsid w:val="00A83F9A"/>
    <w:pPr>
      <w:spacing w:after="0" w:line="240" w:lineRule="auto"/>
    </w:pPr>
    <w:rPr>
      <w:rFonts w:ascii="Courier New" w:eastAsia="Times New Roman" w:hAnsi="Courier New" w:cs="Courier New"/>
      <w:sz w:val="20"/>
      <w:szCs w:val="20"/>
      <w:lang w:eastAsia="ru-RU"/>
    </w:rPr>
  </w:style>
  <w:style w:type="character" w:customStyle="1" w:styleId="1f2">
    <w:name w:val="Текст Знак1"/>
    <w:basedOn w:val="a0"/>
    <w:uiPriority w:val="99"/>
    <w:semiHidden/>
    <w:rsid w:val="00A83F9A"/>
    <w:rPr>
      <w:rFonts w:ascii="Consolas" w:hAnsi="Consolas" w:cs="Consolas"/>
      <w:sz w:val="21"/>
      <w:szCs w:val="21"/>
    </w:rPr>
  </w:style>
  <w:style w:type="character" w:customStyle="1" w:styleId="FontStyle110">
    <w:name w:val="Font Style110"/>
    <w:basedOn w:val="a0"/>
    <w:rsid w:val="00A83F9A"/>
    <w:rPr>
      <w:rFonts w:ascii="Times New Roman" w:hAnsi="Times New Roman" w:cs="Times New Roman" w:hint="default"/>
      <w:b/>
      <w:bCs/>
      <w:sz w:val="18"/>
      <w:szCs w:val="18"/>
    </w:rPr>
  </w:style>
  <w:style w:type="character" w:customStyle="1" w:styleId="FontStyle108">
    <w:name w:val="Font Style108"/>
    <w:basedOn w:val="a0"/>
    <w:rsid w:val="00A83F9A"/>
    <w:rPr>
      <w:rFonts w:ascii="Times New Roman" w:hAnsi="Times New Roman" w:cs="Times New Roman" w:hint="default"/>
      <w:i/>
      <w:iCs/>
      <w:sz w:val="20"/>
      <w:szCs w:val="20"/>
    </w:rPr>
  </w:style>
  <w:style w:type="table" w:styleId="afff3">
    <w:name w:val="Table Grid"/>
    <w:basedOn w:val="a1"/>
    <w:uiPriority w:val="59"/>
    <w:rsid w:val="00A83F9A"/>
    <w:pPr>
      <w:spacing w:after="0" w:line="240" w:lineRule="auto"/>
    </w:pPr>
    <w:rPr>
      <w:rFonts w:ascii="Calibri" w:eastAsia="Times New Roman"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3">
    <w:name w:val="Сетка таблицы1"/>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uiPriority w:val="59"/>
    <w:rsid w:val="00A83F9A"/>
    <w:pPr>
      <w:spacing w:after="0" w:line="240" w:lineRule="auto"/>
    </w:pPr>
    <w:rPr>
      <w:rFonts w:ascii="Cambria" w:eastAsia="Calibri" w:hAnsi="Cambria" w:cs="Times New Roman"/>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99"/>
    <w:rsid w:val="00A83F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A83F9A"/>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uiPriority w:val="59"/>
    <w:rsid w:val="00A83F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1"/>
    <w:uiPriority w:val="59"/>
    <w:rsid w:val="00A83F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uiPriority w:val="59"/>
    <w:rsid w:val="00A83F9A"/>
    <w:pPr>
      <w:spacing w:after="0" w:line="240" w:lineRule="auto"/>
    </w:pPr>
    <w:rPr>
      <w:rFonts w:ascii="Calibri" w:eastAsia="Times New Roman"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1"/>
    <w:uiPriority w:val="59"/>
    <w:rsid w:val="00A83F9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4">
    <w:name w:val="List Paragraph"/>
    <w:basedOn w:val="a"/>
    <w:uiPriority w:val="34"/>
    <w:qFormat/>
    <w:rsid w:val="00FC3097"/>
    <w:pPr>
      <w:ind w:left="720"/>
      <w:contextualSpacing/>
    </w:pPr>
  </w:style>
</w:styles>
</file>

<file path=word/webSettings.xml><?xml version="1.0" encoding="utf-8"?>
<w:webSettings xmlns:r="http://schemas.openxmlformats.org/officeDocument/2006/relationships" xmlns:w="http://schemas.openxmlformats.org/wordprocessingml/2006/main">
  <w:divs>
    <w:div w:id="137927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E7868-3740-4895-A539-EB21E74B1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33</Pages>
  <Words>8439</Words>
  <Characters>48105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U8</cp:lastModifiedBy>
  <cp:revision>5</cp:revision>
  <cp:lastPrinted>2016-12-04T07:08:00Z</cp:lastPrinted>
  <dcterms:created xsi:type="dcterms:W3CDTF">2016-12-04T06:43:00Z</dcterms:created>
  <dcterms:modified xsi:type="dcterms:W3CDTF">2026-01-15T05:10:00Z</dcterms:modified>
</cp:coreProperties>
</file>